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01C" w:rsidRDefault="0072301C">
      <w:pPr>
        <w:autoSpaceDE w:val="0"/>
        <w:autoSpaceDN w:val="0"/>
        <w:spacing w:after="78" w:line="220" w:lineRule="exact"/>
      </w:pPr>
    </w:p>
    <w:p w:rsidR="00121B6C" w:rsidRDefault="00121B6C" w:rsidP="008C696D">
      <w:pPr>
        <w:autoSpaceDE w:val="0"/>
        <w:autoSpaceDN w:val="0"/>
        <w:spacing w:after="0" w:line="281" w:lineRule="auto"/>
        <w:rPr>
          <w:rFonts w:ascii="Times New Roman" w:eastAsia="Times New Roman" w:hAnsi="Times New Roman"/>
          <w:color w:val="000000"/>
          <w:sz w:val="21"/>
          <w:szCs w:val="21"/>
          <w:lang w:val="ru-RU"/>
        </w:rPr>
      </w:pPr>
      <w:r>
        <w:rPr>
          <w:rFonts w:ascii="Times New Roman" w:eastAsia="Times New Roman" w:hAnsi="Times New Roman"/>
          <w:noProof/>
          <w:color w:val="000000"/>
          <w:sz w:val="21"/>
          <w:szCs w:val="21"/>
          <w:lang w:val="ru-RU" w:eastAsia="ru-RU"/>
        </w:rPr>
        <w:drawing>
          <wp:inline distT="0" distB="0" distL="0" distR="0">
            <wp:extent cx="6720840" cy="9838012"/>
            <wp:effectExtent l="0" t="0" r="3810" b="0"/>
            <wp:docPr id="1" name="Рисунок 1" descr="C:\Users\Минзифа\Desktop\ррр\г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инзифа\Desktop\ррр\г 5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0840" cy="98380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301C" w:rsidRPr="003E2FCD" w:rsidRDefault="008C696D" w:rsidP="008C696D">
      <w:pPr>
        <w:autoSpaceDE w:val="0"/>
        <w:autoSpaceDN w:val="0"/>
        <w:spacing w:after="0" w:line="281" w:lineRule="auto"/>
        <w:rPr>
          <w:sz w:val="21"/>
          <w:szCs w:val="21"/>
          <w:lang w:val="ru-RU"/>
        </w:rPr>
      </w:pPr>
      <w:bookmarkStart w:id="0" w:name="_GoBack"/>
      <w:bookmarkEnd w:id="0"/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lastRenderedPageBreak/>
        <w:t xml:space="preserve">Рабочая программа по географии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</w:t>
      </w:r>
      <w:proofErr w:type="gramStart"/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>в</w:t>
      </w:r>
      <w:proofErr w:type="gramEnd"/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 xml:space="preserve"> Федеральном государственном образовательном </w:t>
      </w:r>
      <w:proofErr w:type="gramStart"/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>стандарте</w:t>
      </w:r>
      <w:proofErr w:type="gramEnd"/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 xml:space="preserve"> основного общего образования, а также на основе характеристики планируемых результатов духовно-</w:t>
      </w:r>
      <w:r w:rsidRPr="003E2FCD">
        <w:rPr>
          <w:sz w:val="21"/>
          <w:szCs w:val="21"/>
          <w:lang w:val="ru-RU"/>
        </w:rPr>
        <w:br/>
      </w: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>нравственного развития, воспитания и социализации обучающихся, представленной в Примерной программе воспитания (одобрено решением ФУМО от 02.06.202 г.).</w:t>
      </w:r>
    </w:p>
    <w:p w:rsidR="0072301C" w:rsidRPr="008C696D" w:rsidRDefault="008C696D" w:rsidP="008C696D">
      <w:pPr>
        <w:autoSpaceDE w:val="0"/>
        <w:autoSpaceDN w:val="0"/>
        <w:spacing w:before="346" w:after="0" w:line="230" w:lineRule="auto"/>
        <w:jc w:val="center"/>
        <w:rPr>
          <w:lang w:val="ru-RU"/>
        </w:rPr>
      </w:pPr>
      <w:r w:rsidRPr="008C696D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72301C" w:rsidRPr="003E2FCD" w:rsidRDefault="008C696D">
      <w:pPr>
        <w:autoSpaceDE w:val="0"/>
        <w:autoSpaceDN w:val="0"/>
        <w:spacing w:before="346" w:after="0" w:line="283" w:lineRule="auto"/>
        <w:ind w:right="144" w:firstLine="180"/>
        <w:rPr>
          <w:sz w:val="21"/>
          <w:szCs w:val="21"/>
          <w:lang w:val="ru-RU"/>
        </w:rPr>
      </w:pP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 xml:space="preserve">Программа по географии отражает основные требования Федерального государственного образовательного стандарта основного общего образования к личностным, </w:t>
      </w:r>
      <w:proofErr w:type="spellStart"/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>метапредметным</w:t>
      </w:r>
      <w:proofErr w:type="spellEnd"/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 xml:space="preserve"> и предметным результатам освоения образовательных программ и составлена с учётом Концепции географического образования, принятой на Всероссийском съезде учителей географии </w:t>
      </w:r>
      <w:r w:rsidRPr="003E2FCD">
        <w:rPr>
          <w:sz w:val="21"/>
          <w:szCs w:val="21"/>
          <w:lang w:val="ru-RU"/>
        </w:rPr>
        <w:br/>
      </w: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>и утверждённой Решением Коллегии Министерства просвещения и науки Российской Федерации от 24.12.2018 года.</w:t>
      </w:r>
    </w:p>
    <w:p w:rsidR="0072301C" w:rsidRPr="008C696D" w:rsidRDefault="008C696D">
      <w:pPr>
        <w:autoSpaceDE w:val="0"/>
        <w:autoSpaceDN w:val="0"/>
        <w:spacing w:before="70" w:after="0"/>
        <w:ind w:right="576" w:firstLine="180"/>
        <w:rPr>
          <w:lang w:val="ru-RU"/>
        </w:rPr>
      </w:pP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 xml:space="preserve">Рабочая программа даёт представление о целях обучения, воспитания и </w:t>
      </w:r>
      <w:proofErr w:type="gramStart"/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>развития</w:t>
      </w:r>
      <w:proofErr w:type="gramEnd"/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 xml:space="preserve"> обучающихся средствами учебного предмета «География»; определяет возможности предмета для реализации требований к результатам освоения программ основного общего образования, требований к результатам обучения географии, а также основных видов деятельности обучающихся</w:t>
      </w:r>
      <w:r w:rsidRPr="008C696D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72301C" w:rsidRPr="008C696D" w:rsidRDefault="008C696D">
      <w:pPr>
        <w:autoSpaceDE w:val="0"/>
        <w:autoSpaceDN w:val="0"/>
        <w:spacing w:before="262" w:after="0" w:line="230" w:lineRule="auto"/>
        <w:rPr>
          <w:lang w:val="ru-RU"/>
        </w:rPr>
      </w:pPr>
      <w:r w:rsidRPr="008C696D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«ГЕОГРАФИЯ»</w:t>
      </w:r>
    </w:p>
    <w:p w:rsidR="0072301C" w:rsidRPr="003E2FCD" w:rsidRDefault="008C696D">
      <w:pPr>
        <w:autoSpaceDE w:val="0"/>
        <w:autoSpaceDN w:val="0"/>
        <w:spacing w:before="166" w:after="0" w:line="281" w:lineRule="auto"/>
        <w:ind w:right="432" w:firstLine="180"/>
        <w:rPr>
          <w:sz w:val="21"/>
          <w:szCs w:val="21"/>
          <w:lang w:val="ru-RU"/>
        </w:rPr>
      </w:pP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 xml:space="preserve">География в основной школе — предмет, формирующий у </w:t>
      </w:r>
      <w:proofErr w:type="spellStart"/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>обу</w:t>
      </w:r>
      <w:proofErr w:type="spellEnd"/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>​</w:t>
      </w:r>
      <w:proofErr w:type="spellStart"/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>чающихся</w:t>
      </w:r>
      <w:proofErr w:type="spellEnd"/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 xml:space="preserve">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</w:p>
    <w:p w:rsidR="0072301C" w:rsidRPr="003E2FCD" w:rsidRDefault="008C696D">
      <w:pPr>
        <w:autoSpaceDE w:val="0"/>
        <w:autoSpaceDN w:val="0"/>
        <w:spacing w:before="70" w:after="0"/>
        <w:ind w:firstLine="180"/>
        <w:rPr>
          <w:sz w:val="21"/>
          <w:szCs w:val="21"/>
          <w:lang w:val="ru-RU"/>
        </w:rPr>
      </w:pP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>Содержание курса географии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</w:p>
    <w:p w:rsidR="0072301C" w:rsidRPr="008C696D" w:rsidRDefault="008C696D">
      <w:pPr>
        <w:autoSpaceDE w:val="0"/>
        <w:autoSpaceDN w:val="0"/>
        <w:spacing w:before="262" w:after="0" w:line="230" w:lineRule="auto"/>
        <w:rPr>
          <w:lang w:val="ru-RU"/>
        </w:rPr>
      </w:pPr>
      <w:r w:rsidRPr="008C696D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«ГЕОГРАФИЯ»</w:t>
      </w:r>
    </w:p>
    <w:p w:rsidR="0072301C" w:rsidRPr="003E2FCD" w:rsidRDefault="008C696D">
      <w:pPr>
        <w:tabs>
          <w:tab w:val="left" w:pos="180"/>
        </w:tabs>
        <w:autoSpaceDE w:val="0"/>
        <w:autoSpaceDN w:val="0"/>
        <w:spacing w:before="168" w:after="0" w:line="288" w:lineRule="auto"/>
        <w:rPr>
          <w:sz w:val="21"/>
          <w:szCs w:val="21"/>
          <w:lang w:val="ru-RU"/>
        </w:rPr>
      </w:pPr>
      <w:r w:rsidRPr="008C696D">
        <w:rPr>
          <w:lang w:val="ru-RU"/>
        </w:rPr>
        <w:tab/>
      </w: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 xml:space="preserve">Изучение географии в общем образовании направлено на достижение следующих целей: </w:t>
      </w:r>
      <w:r w:rsidRPr="003E2FCD">
        <w:rPr>
          <w:sz w:val="21"/>
          <w:szCs w:val="21"/>
          <w:lang w:val="ru-RU"/>
        </w:rPr>
        <w:br/>
      </w:r>
      <w:r w:rsidRPr="003E2FCD">
        <w:rPr>
          <w:sz w:val="21"/>
          <w:szCs w:val="21"/>
          <w:lang w:val="ru-RU"/>
        </w:rPr>
        <w:tab/>
      </w: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 xml:space="preserve">1) 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  <w:r w:rsidRPr="003E2FCD">
        <w:rPr>
          <w:sz w:val="21"/>
          <w:szCs w:val="21"/>
          <w:lang w:val="ru-RU"/>
        </w:rPr>
        <w:br/>
      </w:r>
      <w:r w:rsidRPr="003E2FCD">
        <w:rPr>
          <w:sz w:val="21"/>
          <w:szCs w:val="21"/>
          <w:lang w:val="ru-RU"/>
        </w:rPr>
        <w:tab/>
      </w: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 xml:space="preserve">2) 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</w:t>
      </w:r>
      <w:r w:rsidRPr="003E2FCD">
        <w:rPr>
          <w:sz w:val="21"/>
          <w:szCs w:val="21"/>
          <w:lang w:val="ru-RU"/>
        </w:rPr>
        <w:br/>
      </w: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 xml:space="preserve">повседневной жизни с использованием географических знаний, самостоятельного приобретения новых знаний; </w:t>
      </w:r>
      <w:r w:rsidRPr="003E2FCD">
        <w:rPr>
          <w:sz w:val="21"/>
          <w:szCs w:val="21"/>
          <w:lang w:val="ru-RU"/>
        </w:rPr>
        <w:br/>
      </w:r>
      <w:r w:rsidRPr="003E2FCD">
        <w:rPr>
          <w:sz w:val="21"/>
          <w:szCs w:val="21"/>
          <w:lang w:val="ru-RU"/>
        </w:rPr>
        <w:tab/>
      </w: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 xml:space="preserve">3) воспитание экологической культуры, соответствующей современному уровню </w:t>
      </w:r>
      <w:proofErr w:type="spellStart"/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>геоэкологического</w:t>
      </w:r>
      <w:proofErr w:type="spellEnd"/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 xml:space="preserve"> мышления на основе освоения знаний о взаимосвязях в ПК, об основных географических </w:t>
      </w:r>
      <w:r w:rsidRPr="003E2FCD">
        <w:rPr>
          <w:sz w:val="21"/>
          <w:szCs w:val="21"/>
          <w:lang w:val="ru-RU"/>
        </w:rPr>
        <w:br/>
      </w: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 xml:space="preserve">особенностях природы, населения и хозяйства России и мира, своей местности, о способах </w:t>
      </w:r>
      <w:r w:rsidRPr="003E2FCD">
        <w:rPr>
          <w:sz w:val="21"/>
          <w:szCs w:val="21"/>
          <w:lang w:val="ru-RU"/>
        </w:rPr>
        <w:br/>
      </w: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 xml:space="preserve">сохранения окружающей среды и рационального использования природных ресурсов; </w:t>
      </w:r>
      <w:r w:rsidRPr="003E2FCD">
        <w:rPr>
          <w:sz w:val="21"/>
          <w:szCs w:val="21"/>
          <w:lang w:val="ru-RU"/>
        </w:rPr>
        <w:br/>
      </w:r>
      <w:r w:rsidRPr="003E2FCD">
        <w:rPr>
          <w:sz w:val="21"/>
          <w:szCs w:val="21"/>
          <w:lang w:val="ru-RU"/>
        </w:rPr>
        <w:tab/>
      </w: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>4) формирование способности поиска и применения раз- 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72301C" w:rsidRPr="003E2FCD" w:rsidRDefault="008C696D">
      <w:pPr>
        <w:tabs>
          <w:tab w:val="left" w:pos="180"/>
        </w:tabs>
        <w:autoSpaceDE w:val="0"/>
        <w:autoSpaceDN w:val="0"/>
        <w:spacing w:after="0" w:line="286" w:lineRule="auto"/>
        <w:ind w:right="144"/>
        <w:rPr>
          <w:sz w:val="21"/>
          <w:szCs w:val="21"/>
          <w:lang w:val="ru-RU"/>
        </w:rPr>
      </w:pPr>
      <w:r w:rsidRPr="003E2FCD">
        <w:rPr>
          <w:sz w:val="21"/>
          <w:szCs w:val="21"/>
          <w:lang w:val="ru-RU"/>
        </w:rPr>
        <w:tab/>
      </w: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 xml:space="preserve">5) 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</w:t>
      </w:r>
      <w:proofErr w:type="spellStart"/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>полиэтничном</w:t>
      </w:r>
      <w:proofErr w:type="spellEnd"/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 xml:space="preserve"> и </w:t>
      </w:r>
      <w:r w:rsidRPr="003E2FCD">
        <w:rPr>
          <w:sz w:val="21"/>
          <w:szCs w:val="21"/>
          <w:lang w:val="ru-RU"/>
        </w:rPr>
        <w:br/>
      </w: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 xml:space="preserve">многоконфессиональном мире; </w:t>
      </w:r>
      <w:r w:rsidRPr="003E2FCD">
        <w:rPr>
          <w:sz w:val="21"/>
          <w:szCs w:val="21"/>
          <w:lang w:val="ru-RU"/>
        </w:rPr>
        <w:br/>
      </w:r>
      <w:r w:rsidRPr="003E2FCD">
        <w:rPr>
          <w:sz w:val="21"/>
          <w:szCs w:val="21"/>
          <w:lang w:val="ru-RU"/>
        </w:rPr>
        <w:tab/>
      </w: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:rsidR="0072301C" w:rsidRPr="008C696D" w:rsidRDefault="008C696D">
      <w:pPr>
        <w:autoSpaceDE w:val="0"/>
        <w:autoSpaceDN w:val="0"/>
        <w:spacing w:before="262" w:after="0" w:line="230" w:lineRule="auto"/>
        <w:rPr>
          <w:lang w:val="ru-RU"/>
        </w:rPr>
      </w:pPr>
      <w:r w:rsidRPr="008C696D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«ГЕОГРАФИЯ» В УЧЕБНОМ ПЛАНЕ</w:t>
      </w:r>
    </w:p>
    <w:p w:rsidR="0072301C" w:rsidRPr="003E2FCD" w:rsidRDefault="008C696D">
      <w:pPr>
        <w:tabs>
          <w:tab w:val="left" w:pos="180"/>
        </w:tabs>
        <w:autoSpaceDE w:val="0"/>
        <w:autoSpaceDN w:val="0"/>
        <w:spacing w:before="168" w:after="0" w:line="262" w:lineRule="auto"/>
        <w:ind w:right="144"/>
        <w:rPr>
          <w:sz w:val="21"/>
          <w:szCs w:val="21"/>
          <w:lang w:val="ru-RU"/>
        </w:rPr>
      </w:pPr>
      <w:r w:rsidRPr="003E2FCD">
        <w:rPr>
          <w:sz w:val="21"/>
          <w:szCs w:val="21"/>
          <w:lang w:val="ru-RU"/>
        </w:rPr>
        <w:lastRenderedPageBreak/>
        <w:tab/>
      </w: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:rsidR="0072301C" w:rsidRPr="003E2FCD" w:rsidRDefault="008C696D">
      <w:pPr>
        <w:tabs>
          <w:tab w:val="left" w:pos="180"/>
        </w:tabs>
        <w:autoSpaceDE w:val="0"/>
        <w:autoSpaceDN w:val="0"/>
        <w:spacing w:before="70" w:after="0" w:line="262" w:lineRule="auto"/>
        <w:rPr>
          <w:sz w:val="21"/>
          <w:szCs w:val="21"/>
          <w:lang w:val="ru-RU"/>
        </w:rPr>
      </w:pPr>
      <w:r w:rsidRPr="003E2FCD">
        <w:rPr>
          <w:sz w:val="21"/>
          <w:szCs w:val="21"/>
          <w:lang w:val="ru-RU"/>
        </w:rPr>
        <w:tab/>
      </w: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72301C" w:rsidRPr="003E2FCD" w:rsidRDefault="008C696D">
      <w:pPr>
        <w:autoSpaceDE w:val="0"/>
        <w:autoSpaceDN w:val="0"/>
        <w:spacing w:before="70" w:after="0" w:line="230" w:lineRule="auto"/>
        <w:ind w:left="180"/>
        <w:rPr>
          <w:sz w:val="21"/>
          <w:szCs w:val="21"/>
          <w:lang w:val="ru-RU"/>
        </w:rPr>
      </w:pP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>Учебным планом на изучение географии отводится  один час в неделю в 5 классе, всего - 34  часа.</w:t>
      </w:r>
    </w:p>
    <w:p w:rsidR="0072301C" w:rsidRPr="008C696D" w:rsidRDefault="0072301C">
      <w:pPr>
        <w:autoSpaceDE w:val="0"/>
        <w:autoSpaceDN w:val="0"/>
        <w:spacing w:after="78" w:line="220" w:lineRule="exact"/>
        <w:rPr>
          <w:lang w:val="ru-RU"/>
        </w:rPr>
      </w:pPr>
    </w:p>
    <w:p w:rsidR="0072301C" w:rsidRPr="008C696D" w:rsidRDefault="008C696D">
      <w:pPr>
        <w:autoSpaceDE w:val="0"/>
        <w:autoSpaceDN w:val="0"/>
        <w:spacing w:after="0" w:line="230" w:lineRule="auto"/>
        <w:rPr>
          <w:lang w:val="ru-RU"/>
        </w:rPr>
      </w:pPr>
      <w:r w:rsidRPr="008C696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72301C" w:rsidRPr="003E2FCD" w:rsidRDefault="008C696D">
      <w:pPr>
        <w:tabs>
          <w:tab w:val="left" w:pos="180"/>
        </w:tabs>
        <w:autoSpaceDE w:val="0"/>
        <w:autoSpaceDN w:val="0"/>
        <w:spacing w:before="346" w:after="0" w:line="281" w:lineRule="auto"/>
        <w:ind w:right="720"/>
        <w:rPr>
          <w:lang w:val="ru-RU"/>
        </w:rPr>
      </w:pPr>
      <w:r w:rsidRPr="003E2FCD">
        <w:rPr>
          <w:lang w:val="ru-RU"/>
        </w:rPr>
        <w:tab/>
      </w:r>
      <w:r w:rsidRPr="003E2FCD">
        <w:rPr>
          <w:rFonts w:ascii="Times New Roman" w:eastAsia="Times New Roman" w:hAnsi="Times New Roman"/>
          <w:b/>
          <w:color w:val="000000"/>
          <w:lang w:val="ru-RU"/>
        </w:rPr>
        <w:t xml:space="preserve">Раздел 1. Географическое изучение Земли </w:t>
      </w:r>
      <w:r w:rsidRPr="003E2FCD">
        <w:rPr>
          <w:lang w:val="ru-RU"/>
        </w:rPr>
        <w:br/>
      </w:r>
      <w:r w:rsidRPr="003E2FCD">
        <w:rPr>
          <w:lang w:val="ru-RU"/>
        </w:rPr>
        <w:tab/>
      </w:r>
      <w:r w:rsidRPr="003E2FCD">
        <w:rPr>
          <w:rFonts w:ascii="Times New Roman" w:eastAsia="Times New Roman" w:hAnsi="Times New Roman"/>
          <w:b/>
          <w:color w:val="000000"/>
          <w:lang w:val="ru-RU"/>
        </w:rPr>
        <w:t>Введение</w:t>
      </w:r>
      <w:r w:rsidRPr="003E2FCD">
        <w:rPr>
          <w:rFonts w:ascii="Times New Roman" w:eastAsia="Times New Roman" w:hAnsi="Times New Roman"/>
          <w:color w:val="000000"/>
          <w:lang w:val="ru-RU"/>
        </w:rPr>
        <w:t xml:space="preserve">. География — наука о планете Земля </w:t>
      </w:r>
      <w:r w:rsidRPr="003E2FCD">
        <w:rPr>
          <w:lang w:val="ru-RU"/>
        </w:rPr>
        <w:br/>
      </w:r>
      <w:r w:rsidRPr="003E2FCD">
        <w:rPr>
          <w:lang w:val="ru-RU"/>
        </w:rPr>
        <w:tab/>
      </w:r>
      <w:r w:rsidRPr="003E2FCD">
        <w:rPr>
          <w:rFonts w:ascii="Times New Roman" w:eastAsia="Times New Roman" w:hAnsi="Times New Roman"/>
          <w:color w:val="000000"/>
          <w:lang w:val="ru-RU"/>
        </w:rPr>
        <w:t>Что изучает география? Географические объекты, процессы и явления. Как география изучает объекты, процессы и явления. Географические методы изучения объектов и явлений. Древо географических наук.</w:t>
      </w:r>
    </w:p>
    <w:p w:rsidR="0072301C" w:rsidRPr="003E2FCD" w:rsidRDefault="008C696D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3E2FCD">
        <w:rPr>
          <w:lang w:val="ru-RU"/>
        </w:rPr>
        <w:tab/>
      </w:r>
      <w:r w:rsidRPr="003E2FCD">
        <w:rPr>
          <w:rFonts w:ascii="Times New Roman" w:eastAsia="Times New Roman" w:hAnsi="Times New Roman"/>
          <w:b/>
          <w:color w:val="000000"/>
          <w:lang w:val="ru-RU"/>
        </w:rPr>
        <w:t xml:space="preserve">Практическая работа </w:t>
      </w:r>
      <w:r w:rsidRPr="003E2FCD">
        <w:rPr>
          <w:lang w:val="ru-RU"/>
        </w:rPr>
        <w:br/>
      </w:r>
      <w:r w:rsidRPr="003E2FCD">
        <w:rPr>
          <w:lang w:val="ru-RU"/>
        </w:rPr>
        <w:tab/>
      </w:r>
      <w:r w:rsidRPr="003E2FCD">
        <w:rPr>
          <w:rFonts w:ascii="Times New Roman" w:eastAsia="Times New Roman" w:hAnsi="Times New Roman"/>
          <w:color w:val="000000"/>
          <w:lang w:val="ru-RU"/>
        </w:rPr>
        <w:t>1. Организация фенологических наблюдений в природе: планирование, участие в групповой работе, форма систематизации данных.</w:t>
      </w:r>
    </w:p>
    <w:p w:rsidR="0072301C" w:rsidRPr="003E2FCD" w:rsidRDefault="008C696D">
      <w:pPr>
        <w:tabs>
          <w:tab w:val="left" w:pos="180"/>
        </w:tabs>
        <w:autoSpaceDE w:val="0"/>
        <w:autoSpaceDN w:val="0"/>
        <w:spacing w:before="192" w:after="0"/>
        <w:ind w:right="432"/>
        <w:rPr>
          <w:lang w:val="ru-RU"/>
        </w:rPr>
      </w:pPr>
      <w:r w:rsidRPr="003E2FCD">
        <w:rPr>
          <w:lang w:val="ru-RU"/>
        </w:rPr>
        <w:tab/>
      </w:r>
      <w:r w:rsidRPr="003E2FCD">
        <w:rPr>
          <w:rFonts w:ascii="Times New Roman" w:eastAsia="Times New Roman" w:hAnsi="Times New Roman"/>
          <w:b/>
          <w:color w:val="000000"/>
          <w:lang w:val="ru-RU"/>
        </w:rPr>
        <w:t xml:space="preserve">Тема 1. История географических открытий </w:t>
      </w:r>
      <w:r w:rsidRPr="003E2FCD">
        <w:rPr>
          <w:lang w:val="ru-RU"/>
        </w:rPr>
        <w:br/>
      </w:r>
      <w:r w:rsidRPr="003E2FCD">
        <w:rPr>
          <w:lang w:val="ru-RU"/>
        </w:rPr>
        <w:tab/>
      </w:r>
      <w:r w:rsidRPr="003E2FCD">
        <w:rPr>
          <w:rFonts w:ascii="Times New Roman" w:eastAsia="Times New Roman" w:hAnsi="Times New Roman"/>
          <w:color w:val="000000"/>
          <w:lang w:val="ru-RU"/>
        </w:rPr>
        <w:t xml:space="preserve">Представления о мире в древности (Древний Китай, Древний Египет, Древняя Греция, Древний Рим). Путешествие </w:t>
      </w:r>
      <w:proofErr w:type="spellStart"/>
      <w:r w:rsidRPr="003E2FCD">
        <w:rPr>
          <w:rFonts w:ascii="Times New Roman" w:eastAsia="Times New Roman" w:hAnsi="Times New Roman"/>
          <w:color w:val="000000"/>
          <w:lang w:val="ru-RU"/>
        </w:rPr>
        <w:t>Пифея</w:t>
      </w:r>
      <w:proofErr w:type="spellEnd"/>
      <w:r w:rsidRPr="003E2FCD">
        <w:rPr>
          <w:rFonts w:ascii="Times New Roman" w:eastAsia="Times New Roman" w:hAnsi="Times New Roman"/>
          <w:color w:val="000000"/>
          <w:lang w:val="ru-RU"/>
        </w:rPr>
        <w:t>. Плавания финикийцев вокруг Африки. Экспедиции Т. Хейердала как модель путешествий в древности. Появление географических карт.</w:t>
      </w:r>
    </w:p>
    <w:p w:rsidR="0072301C" w:rsidRPr="003E2FCD" w:rsidRDefault="008C696D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3E2FCD">
        <w:rPr>
          <w:lang w:val="ru-RU"/>
        </w:rPr>
        <w:tab/>
      </w:r>
      <w:r w:rsidRPr="003E2FCD">
        <w:rPr>
          <w:rFonts w:ascii="Times New Roman" w:eastAsia="Times New Roman" w:hAnsi="Times New Roman"/>
          <w:color w:val="000000"/>
          <w:lang w:val="ru-RU"/>
        </w:rPr>
        <w:t>География в эпоху Средневековья: путешествия и открытия викингов, древних арабов, русских землепроходцев. Путешествия М. Поло и А. Никитина.</w:t>
      </w:r>
    </w:p>
    <w:p w:rsidR="0072301C" w:rsidRPr="003E2FCD" w:rsidRDefault="008C696D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3E2FCD">
        <w:rPr>
          <w:rFonts w:ascii="Times New Roman" w:eastAsia="Times New Roman" w:hAnsi="Times New Roman"/>
          <w:color w:val="000000"/>
          <w:lang w:val="ru-RU"/>
        </w:rPr>
        <w:t>Эпоха Великих географических открытий. Три пути в Индию. Открытие Нового света —экспедиция Х. Колумба. Первое кругосветное плавание — экспедиция Ф. Магеллана. Значение Великих географических открытий. Карта мира после эпохи Великих географических открытий.</w:t>
      </w:r>
    </w:p>
    <w:p w:rsidR="0072301C" w:rsidRPr="003E2FCD" w:rsidRDefault="008C696D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3E2FCD">
        <w:rPr>
          <w:rFonts w:ascii="Times New Roman" w:eastAsia="Times New Roman" w:hAnsi="Times New Roman"/>
          <w:color w:val="000000"/>
          <w:lang w:val="ru-RU"/>
        </w:rPr>
        <w:t xml:space="preserve">Географические открытия </w:t>
      </w:r>
      <w:r w:rsidRPr="003E2FCD">
        <w:rPr>
          <w:rFonts w:ascii="Times New Roman" w:eastAsia="Times New Roman" w:hAnsi="Times New Roman"/>
          <w:color w:val="000000"/>
        </w:rPr>
        <w:t>XVII</w:t>
      </w:r>
      <w:r w:rsidRPr="003E2FCD">
        <w:rPr>
          <w:rFonts w:ascii="Times New Roman" w:eastAsia="Times New Roman" w:hAnsi="Times New Roman"/>
          <w:color w:val="000000"/>
          <w:lang w:val="ru-RU"/>
        </w:rPr>
        <w:t>—</w:t>
      </w:r>
      <w:r w:rsidRPr="003E2FCD">
        <w:rPr>
          <w:rFonts w:ascii="Times New Roman" w:eastAsia="Times New Roman" w:hAnsi="Times New Roman"/>
          <w:color w:val="000000"/>
        </w:rPr>
        <w:t>XIX</w:t>
      </w:r>
      <w:r w:rsidRPr="003E2FCD">
        <w:rPr>
          <w:rFonts w:ascii="Times New Roman" w:eastAsia="Times New Roman" w:hAnsi="Times New Roman"/>
          <w:color w:val="000000"/>
          <w:lang w:val="ru-RU"/>
        </w:rPr>
        <w:t xml:space="preserve"> вв. Поиски Южной Земли — открытие Австралии. Русские путешественники и мореплаватели на северо-востоке Азии. Первая русская кругосветная экспедиция (Русская экспедиция Ф. Ф. Беллинсгаузена, М. П. Лазарева — открытие Антарктиды).</w:t>
      </w:r>
    </w:p>
    <w:p w:rsidR="0072301C" w:rsidRPr="003E2FCD" w:rsidRDefault="008C696D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3E2FCD">
        <w:rPr>
          <w:lang w:val="ru-RU"/>
        </w:rPr>
        <w:tab/>
      </w:r>
      <w:r w:rsidRPr="003E2FCD">
        <w:rPr>
          <w:rFonts w:ascii="Times New Roman" w:eastAsia="Times New Roman" w:hAnsi="Times New Roman"/>
          <w:color w:val="000000"/>
          <w:lang w:val="ru-RU"/>
        </w:rPr>
        <w:t>Географические исследования в ХХ в. Исследование полярных областей Земли. Изучение Мирового океана. Географические открытия Новейшего времени.</w:t>
      </w:r>
    </w:p>
    <w:p w:rsidR="0072301C" w:rsidRPr="003E2FCD" w:rsidRDefault="008C696D">
      <w:pPr>
        <w:autoSpaceDE w:val="0"/>
        <w:autoSpaceDN w:val="0"/>
        <w:spacing w:before="70" w:after="0" w:line="262" w:lineRule="auto"/>
        <w:ind w:left="180" w:right="1008"/>
        <w:rPr>
          <w:lang w:val="ru-RU"/>
        </w:rPr>
      </w:pPr>
      <w:r w:rsidRPr="003E2FCD">
        <w:rPr>
          <w:rFonts w:ascii="Times New Roman" w:eastAsia="Times New Roman" w:hAnsi="Times New Roman"/>
          <w:b/>
          <w:color w:val="000000"/>
          <w:lang w:val="ru-RU"/>
        </w:rPr>
        <w:t xml:space="preserve">Практические работы </w:t>
      </w:r>
      <w:r w:rsidRPr="003E2FCD">
        <w:rPr>
          <w:lang w:val="ru-RU"/>
        </w:rPr>
        <w:br/>
      </w:r>
      <w:r w:rsidRPr="003E2FCD">
        <w:rPr>
          <w:rFonts w:ascii="Times New Roman" w:eastAsia="Times New Roman" w:hAnsi="Times New Roman"/>
          <w:color w:val="000000"/>
          <w:lang w:val="ru-RU"/>
        </w:rPr>
        <w:t>1. Обозначение на контурной карте географических объектов, открытых в разные периоды.</w:t>
      </w:r>
    </w:p>
    <w:p w:rsidR="0072301C" w:rsidRPr="003E2FCD" w:rsidRDefault="008C696D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3E2FCD">
        <w:rPr>
          <w:lang w:val="ru-RU"/>
        </w:rPr>
        <w:tab/>
      </w:r>
      <w:r w:rsidRPr="003E2FCD">
        <w:rPr>
          <w:rFonts w:ascii="Times New Roman" w:eastAsia="Times New Roman" w:hAnsi="Times New Roman"/>
          <w:color w:val="000000"/>
          <w:lang w:val="ru-RU"/>
        </w:rPr>
        <w:t>2. Сравнение карт Эратосфена, Птолемея и современных карт по предложенным учителем вопросам.</w:t>
      </w:r>
    </w:p>
    <w:p w:rsidR="0072301C" w:rsidRPr="003E2FCD" w:rsidRDefault="008C696D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3E2FCD">
        <w:rPr>
          <w:lang w:val="ru-RU"/>
        </w:rPr>
        <w:tab/>
      </w:r>
      <w:r w:rsidRPr="003E2FCD">
        <w:rPr>
          <w:rFonts w:ascii="Times New Roman" w:eastAsia="Times New Roman" w:hAnsi="Times New Roman"/>
          <w:b/>
          <w:color w:val="000000"/>
          <w:lang w:val="ru-RU"/>
        </w:rPr>
        <w:t xml:space="preserve">Раздел 2. Изображения земной поверхности </w:t>
      </w:r>
      <w:r w:rsidRPr="003E2FCD">
        <w:rPr>
          <w:lang w:val="ru-RU"/>
        </w:rPr>
        <w:br/>
      </w:r>
      <w:r w:rsidRPr="003E2FCD">
        <w:rPr>
          <w:lang w:val="ru-RU"/>
        </w:rPr>
        <w:tab/>
      </w:r>
      <w:r w:rsidRPr="003E2FCD">
        <w:rPr>
          <w:rFonts w:ascii="Times New Roman" w:eastAsia="Times New Roman" w:hAnsi="Times New Roman"/>
          <w:b/>
          <w:color w:val="000000"/>
          <w:lang w:val="ru-RU"/>
        </w:rPr>
        <w:t xml:space="preserve">Тема 1. Планы местности </w:t>
      </w:r>
      <w:r w:rsidRPr="003E2FCD">
        <w:rPr>
          <w:lang w:val="ru-RU"/>
        </w:rPr>
        <w:br/>
      </w:r>
      <w:r w:rsidRPr="003E2FCD">
        <w:rPr>
          <w:lang w:val="ru-RU"/>
        </w:rPr>
        <w:tab/>
      </w:r>
      <w:r w:rsidRPr="003E2FCD">
        <w:rPr>
          <w:rFonts w:ascii="Times New Roman" w:eastAsia="Times New Roman" w:hAnsi="Times New Roman"/>
          <w:color w:val="000000"/>
          <w:lang w:val="ru-RU"/>
        </w:rPr>
        <w:t>Виды изображения земной поверхности. Планы местности. Условные знаки. Масштаб. Виды масштаба. Способы определения расстояний на местности. Глазомерная, полярная и маршрутная съёмка местности. Изображение на планах местности неровностей земной поверхности. Абсолютная и относительная высоты. Профессия топограф. Ориентирование по плану местности: стороны горизонта. Разнообразие планов (план города, туристические планы, военные, исторические и транспортные планы, планы местности в мобильных приложениях) и области их применения.</w:t>
      </w:r>
    </w:p>
    <w:p w:rsidR="0072301C" w:rsidRPr="003E2FCD" w:rsidRDefault="008C696D">
      <w:pPr>
        <w:autoSpaceDE w:val="0"/>
        <w:autoSpaceDN w:val="0"/>
        <w:spacing w:before="70" w:after="0" w:line="262" w:lineRule="auto"/>
        <w:ind w:left="180" w:right="3888"/>
        <w:rPr>
          <w:lang w:val="ru-RU"/>
        </w:rPr>
      </w:pPr>
      <w:r w:rsidRPr="003E2FCD">
        <w:rPr>
          <w:rFonts w:ascii="Times New Roman" w:eastAsia="Times New Roman" w:hAnsi="Times New Roman"/>
          <w:b/>
          <w:color w:val="000000"/>
          <w:lang w:val="ru-RU"/>
        </w:rPr>
        <w:t xml:space="preserve">Практические работы </w:t>
      </w:r>
      <w:r w:rsidRPr="003E2FCD">
        <w:rPr>
          <w:lang w:val="ru-RU"/>
        </w:rPr>
        <w:br/>
      </w:r>
      <w:r w:rsidRPr="003E2FCD">
        <w:rPr>
          <w:rFonts w:ascii="Times New Roman" w:eastAsia="Times New Roman" w:hAnsi="Times New Roman"/>
          <w:color w:val="000000"/>
          <w:lang w:val="ru-RU"/>
        </w:rPr>
        <w:t>1. Определение направлений и расстояний по плану мест​</w:t>
      </w:r>
      <w:proofErr w:type="spellStart"/>
      <w:r w:rsidRPr="003E2FCD">
        <w:rPr>
          <w:rFonts w:ascii="Times New Roman" w:eastAsia="Times New Roman" w:hAnsi="Times New Roman"/>
          <w:color w:val="000000"/>
          <w:lang w:val="ru-RU"/>
        </w:rPr>
        <w:t>ности</w:t>
      </w:r>
      <w:proofErr w:type="spellEnd"/>
      <w:r w:rsidRPr="003E2FCD">
        <w:rPr>
          <w:rFonts w:ascii="Times New Roman" w:eastAsia="Times New Roman" w:hAnsi="Times New Roman"/>
          <w:color w:val="000000"/>
          <w:lang w:val="ru-RU"/>
        </w:rPr>
        <w:t>.</w:t>
      </w:r>
    </w:p>
    <w:p w:rsidR="0072301C" w:rsidRPr="003E2FCD" w:rsidRDefault="008C696D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E2FCD">
        <w:rPr>
          <w:rFonts w:ascii="Times New Roman" w:eastAsia="Times New Roman" w:hAnsi="Times New Roman"/>
          <w:color w:val="000000"/>
          <w:lang w:val="ru-RU"/>
        </w:rPr>
        <w:t>2. Составление описания маршрута по плану местности.</w:t>
      </w:r>
    </w:p>
    <w:p w:rsidR="0072301C" w:rsidRPr="003E2FCD" w:rsidRDefault="008C696D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3E2FCD">
        <w:rPr>
          <w:lang w:val="ru-RU"/>
        </w:rPr>
        <w:tab/>
      </w:r>
      <w:r w:rsidRPr="003E2FCD">
        <w:rPr>
          <w:rFonts w:ascii="Times New Roman" w:eastAsia="Times New Roman" w:hAnsi="Times New Roman"/>
          <w:b/>
          <w:color w:val="000000"/>
          <w:lang w:val="ru-RU"/>
        </w:rPr>
        <w:t xml:space="preserve">Тема 2. Географические карты </w:t>
      </w:r>
      <w:r w:rsidRPr="003E2FCD">
        <w:rPr>
          <w:lang w:val="ru-RU"/>
        </w:rPr>
        <w:br/>
      </w:r>
      <w:r w:rsidRPr="003E2FCD">
        <w:rPr>
          <w:lang w:val="ru-RU"/>
        </w:rPr>
        <w:tab/>
      </w:r>
      <w:r w:rsidRPr="003E2FCD">
        <w:rPr>
          <w:rFonts w:ascii="Times New Roman" w:eastAsia="Times New Roman" w:hAnsi="Times New Roman"/>
          <w:color w:val="000000"/>
          <w:lang w:val="ru-RU"/>
        </w:rPr>
        <w:t>Различия глобуса и географических карт. Способы перехода от сферической поверхности глобуса к плоскости географической карты. Градусная сеть на глобусе и картах. Параллели и меридианы. Экватор и нулевой меридиан. Географические координаты. Географическая широта и географическая долгота, их определение на глобусе и картах. Определение расстояний по глобусу.</w:t>
      </w:r>
    </w:p>
    <w:p w:rsidR="0072301C" w:rsidRPr="003E2FCD" w:rsidRDefault="008C696D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E2FCD">
        <w:rPr>
          <w:rFonts w:ascii="Times New Roman" w:eastAsia="Times New Roman" w:hAnsi="Times New Roman"/>
          <w:color w:val="000000"/>
          <w:lang w:val="ru-RU"/>
        </w:rPr>
        <w:t>Искажения на карте. Линии градусной сети на картах. Определение расстояний с помощью</w:t>
      </w:r>
    </w:p>
    <w:p w:rsidR="0072301C" w:rsidRPr="008C696D" w:rsidRDefault="0072301C">
      <w:pPr>
        <w:rPr>
          <w:lang w:val="ru-RU"/>
        </w:rPr>
        <w:sectPr w:rsidR="0072301C" w:rsidRPr="008C696D">
          <w:pgSz w:w="11900" w:h="16840"/>
          <w:pgMar w:top="298" w:right="650" w:bottom="4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2301C" w:rsidRPr="003E2FCD" w:rsidRDefault="0072301C">
      <w:pPr>
        <w:autoSpaceDE w:val="0"/>
        <w:autoSpaceDN w:val="0"/>
        <w:spacing w:after="66" w:line="220" w:lineRule="exact"/>
        <w:rPr>
          <w:lang w:val="ru-RU"/>
        </w:rPr>
      </w:pPr>
    </w:p>
    <w:p w:rsidR="0072301C" w:rsidRPr="003E2FCD" w:rsidRDefault="008C696D">
      <w:pPr>
        <w:autoSpaceDE w:val="0"/>
        <w:autoSpaceDN w:val="0"/>
        <w:spacing w:after="0" w:line="271" w:lineRule="auto"/>
        <w:rPr>
          <w:lang w:val="ru-RU"/>
        </w:rPr>
      </w:pPr>
      <w:r w:rsidRPr="003E2FCD">
        <w:rPr>
          <w:rFonts w:ascii="Times New Roman" w:eastAsia="Times New Roman" w:hAnsi="Times New Roman"/>
          <w:color w:val="000000"/>
          <w:lang w:val="ru-RU"/>
        </w:rPr>
        <w:t>масштаба и градусной сети. Разнообразие географических карт и их классификации. Способы изображения на мелкомасштабных географических картах. Изображение на физических картах высот и глубин. Географический атлас. Использование карт в жизни и хозяйственной деятельности людей.</w:t>
      </w:r>
    </w:p>
    <w:p w:rsidR="0072301C" w:rsidRPr="003E2FCD" w:rsidRDefault="008C696D">
      <w:pPr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3E2FCD">
        <w:rPr>
          <w:rFonts w:ascii="Times New Roman" w:eastAsia="Times New Roman" w:hAnsi="Times New Roman"/>
          <w:color w:val="000000"/>
          <w:lang w:val="ru-RU"/>
        </w:rPr>
        <w:t>Сходство и различие плана местности и географической карты. Профессия картограф. Система космической навигации. Геоинформационные системы.</w:t>
      </w:r>
    </w:p>
    <w:p w:rsidR="0072301C" w:rsidRPr="003E2FCD" w:rsidRDefault="008C696D">
      <w:pPr>
        <w:autoSpaceDE w:val="0"/>
        <w:autoSpaceDN w:val="0"/>
        <w:spacing w:before="70" w:after="0" w:line="262" w:lineRule="auto"/>
        <w:ind w:left="180" w:right="3744"/>
        <w:rPr>
          <w:lang w:val="ru-RU"/>
        </w:rPr>
      </w:pPr>
      <w:r w:rsidRPr="003E2FCD">
        <w:rPr>
          <w:rFonts w:ascii="Times New Roman" w:eastAsia="Times New Roman" w:hAnsi="Times New Roman"/>
          <w:b/>
          <w:color w:val="000000"/>
          <w:lang w:val="ru-RU"/>
        </w:rPr>
        <w:t xml:space="preserve">Практические работы </w:t>
      </w:r>
      <w:r w:rsidRPr="003E2FCD">
        <w:rPr>
          <w:lang w:val="ru-RU"/>
        </w:rPr>
        <w:br/>
      </w:r>
      <w:r w:rsidRPr="003E2FCD">
        <w:rPr>
          <w:rFonts w:ascii="Times New Roman" w:eastAsia="Times New Roman" w:hAnsi="Times New Roman"/>
          <w:color w:val="000000"/>
          <w:lang w:val="ru-RU"/>
        </w:rPr>
        <w:t>1. Определение направлений и расстояний по карте полушарий.</w:t>
      </w:r>
    </w:p>
    <w:p w:rsidR="0072301C" w:rsidRPr="003E2FCD" w:rsidRDefault="008C696D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3E2FCD">
        <w:rPr>
          <w:lang w:val="ru-RU"/>
        </w:rPr>
        <w:tab/>
      </w:r>
      <w:r w:rsidRPr="003E2FCD">
        <w:rPr>
          <w:rFonts w:ascii="Times New Roman" w:eastAsia="Times New Roman" w:hAnsi="Times New Roman"/>
          <w:color w:val="000000"/>
          <w:lang w:val="ru-RU"/>
        </w:rPr>
        <w:t>2. Определение географических координат объектов и определение объектов по их географическим координатам.</w:t>
      </w:r>
    </w:p>
    <w:p w:rsidR="0072301C" w:rsidRPr="003E2FCD" w:rsidRDefault="008C696D">
      <w:pPr>
        <w:tabs>
          <w:tab w:val="left" w:pos="180"/>
        </w:tabs>
        <w:autoSpaceDE w:val="0"/>
        <w:autoSpaceDN w:val="0"/>
        <w:spacing w:before="192" w:after="0" w:line="271" w:lineRule="auto"/>
        <w:ind w:right="1296"/>
        <w:rPr>
          <w:lang w:val="ru-RU"/>
        </w:rPr>
      </w:pPr>
      <w:r w:rsidRPr="003E2FCD">
        <w:rPr>
          <w:lang w:val="ru-RU"/>
        </w:rPr>
        <w:tab/>
      </w:r>
      <w:r w:rsidRPr="003E2FCD">
        <w:rPr>
          <w:rFonts w:ascii="Times New Roman" w:eastAsia="Times New Roman" w:hAnsi="Times New Roman"/>
          <w:b/>
          <w:color w:val="000000"/>
          <w:lang w:val="ru-RU"/>
        </w:rPr>
        <w:t xml:space="preserve">Раздел 3. Земля — планета Солнечной системы </w:t>
      </w:r>
      <w:r w:rsidRPr="003E2FCD">
        <w:rPr>
          <w:lang w:val="ru-RU"/>
        </w:rPr>
        <w:br/>
      </w:r>
      <w:r w:rsidRPr="003E2FCD">
        <w:rPr>
          <w:lang w:val="ru-RU"/>
        </w:rPr>
        <w:tab/>
      </w:r>
      <w:r w:rsidRPr="003E2FCD">
        <w:rPr>
          <w:rFonts w:ascii="Times New Roman" w:eastAsia="Times New Roman" w:hAnsi="Times New Roman"/>
          <w:color w:val="000000"/>
          <w:lang w:val="ru-RU"/>
        </w:rPr>
        <w:t>Земля в Солнечной системе. Гипотезы возникновения Земли. Форма, размеры Земли, их географические следствия.</w:t>
      </w:r>
    </w:p>
    <w:p w:rsidR="0072301C" w:rsidRPr="003E2FCD" w:rsidRDefault="008C696D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3E2FCD">
        <w:rPr>
          <w:rFonts w:ascii="Times New Roman" w:eastAsia="Times New Roman" w:hAnsi="Times New Roman"/>
          <w:color w:val="000000"/>
          <w:lang w:val="ru-RU"/>
        </w:rPr>
        <w:t>Движения Земли. Земная ось и географические полюсы. Ге</w:t>
      </w:r>
      <w:proofErr w:type="gramStart"/>
      <w:r w:rsidRPr="003E2FCD">
        <w:rPr>
          <w:rFonts w:ascii="Times New Roman" w:eastAsia="Times New Roman" w:hAnsi="Times New Roman"/>
          <w:color w:val="000000"/>
          <w:lang w:val="ru-RU"/>
        </w:rPr>
        <w:t>о-</w:t>
      </w:r>
      <w:proofErr w:type="gramEnd"/>
      <w:r w:rsidRPr="003E2FCD">
        <w:rPr>
          <w:rFonts w:ascii="Times New Roman" w:eastAsia="Times New Roman" w:hAnsi="Times New Roman"/>
          <w:color w:val="000000"/>
          <w:lang w:val="ru-RU"/>
        </w:rPr>
        <w:t xml:space="preserve"> графические следствия движения Земли вокруг Солнца. Смена времён года на Земле. Дни весеннего и осеннего равноденствия, летнего и зимнего солнцестояния. Неравномерное распределение солнечного света и тепла на поверхности Земли. Пояса освещённости. Тропики и полярные круги. Вращение Земли вокруг своей оси. Смена дня и ночи на Земле.</w:t>
      </w:r>
    </w:p>
    <w:p w:rsidR="0072301C" w:rsidRPr="003E2FCD" w:rsidRDefault="008C696D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E2FCD">
        <w:rPr>
          <w:rFonts w:ascii="Times New Roman" w:eastAsia="Times New Roman" w:hAnsi="Times New Roman"/>
          <w:color w:val="000000"/>
          <w:lang w:val="ru-RU"/>
        </w:rPr>
        <w:t>Влияние Космоса на Землю и жизнь людей.</w:t>
      </w:r>
    </w:p>
    <w:p w:rsidR="0072301C" w:rsidRPr="003E2FCD" w:rsidRDefault="008C696D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3E2FCD">
        <w:rPr>
          <w:lang w:val="ru-RU"/>
        </w:rPr>
        <w:tab/>
      </w:r>
      <w:r w:rsidRPr="003E2FCD">
        <w:rPr>
          <w:rFonts w:ascii="Times New Roman" w:eastAsia="Times New Roman" w:hAnsi="Times New Roman"/>
          <w:b/>
          <w:color w:val="000000"/>
          <w:lang w:val="ru-RU"/>
        </w:rPr>
        <w:t xml:space="preserve">Практическая работа </w:t>
      </w:r>
      <w:r w:rsidRPr="003E2FCD">
        <w:rPr>
          <w:lang w:val="ru-RU"/>
        </w:rPr>
        <w:br/>
      </w:r>
      <w:r w:rsidRPr="003E2FCD">
        <w:rPr>
          <w:lang w:val="ru-RU"/>
        </w:rPr>
        <w:tab/>
      </w:r>
      <w:r w:rsidRPr="003E2FCD">
        <w:rPr>
          <w:rFonts w:ascii="Times New Roman" w:eastAsia="Times New Roman" w:hAnsi="Times New Roman"/>
          <w:color w:val="000000"/>
          <w:lang w:val="ru-RU"/>
        </w:rPr>
        <w:t>1. 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России.</w:t>
      </w:r>
    </w:p>
    <w:p w:rsidR="0072301C" w:rsidRPr="003E2FCD" w:rsidRDefault="008C696D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3E2FCD">
        <w:rPr>
          <w:lang w:val="ru-RU"/>
        </w:rPr>
        <w:tab/>
      </w:r>
      <w:r w:rsidRPr="003E2FCD">
        <w:rPr>
          <w:rFonts w:ascii="Times New Roman" w:eastAsia="Times New Roman" w:hAnsi="Times New Roman"/>
          <w:b/>
          <w:color w:val="000000"/>
          <w:lang w:val="ru-RU"/>
        </w:rPr>
        <w:t xml:space="preserve">Раздел 4. Оболочки Земли </w:t>
      </w:r>
      <w:r w:rsidRPr="003E2FCD">
        <w:rPr>
          <w:lang w:val="ru-RU"/>
        </w:rPr>
        <w:br/>
      </w:r>
      <w:r w:rsidRPr="003E2FCD">
        <w:rPr>
          <w:lang w:val="ru-RU"/>
        </w:rPr>
        <w:tab/>
      </w:r>
      <w:r w:rsidRPr="003E2FCD">
        <w:rPr>
          <w:rFonts w:ascii="Times New Roman" w:eastAsia="Times New Roman" w:hAnsi="Times New Roman"/>
          <w:b/>
          <w:color w:val="000000"/>
          <w:lang w:val="ru-RU"/>
        </w:rPr>
        <w:t xml:space="preserve">Тема 1. Литосфера — каменная оболочка Земли </w:t>
      </w:r>
      <w:r w:rsidRPr="003E2FCD">
        <w:rPr>
          <w:lang w:val="ru-RU"/>
        </w:rPr>
        <w:br/>
      </w:r>
      <w:r w:rsidRPr="003E2FCD">
        <w:rPr>
          <w:lang w:val="ru-RU"/>
        </w:rPr>
        <w:tab/>
      </w:r>
      <w:r w:rsidRPr="003E2FCD">
        <w:rPr>
          <w:rFonts w:ascii="Times New Roman" w:eastAsia="Times New Roman" w:hAnsi="Times New Roman"/>
          <w:color w:val="000000"/>
          <w:lang w:val="ru-RU"/>
        </w:rPr>
        <w:t>Литосфера — твёрдая оболочка Земли. Методы изучения земных глубин. Внутреннее строение Земли: ядро, мантия, земная кора. Строение земной коры: материковая и океаническая кора. Вещества земной коры: минералы и горные породы. Образование горных пород. Магматические, осадочные и метаморфические горные породы.</w:t>
      </w:r>
    </w:p>
    <w:p w:rsidR="0072301C" w:rsidRPr="003E2FCD" w:rsidRDefault="008C696D">
      <w:pPr>
        <w:autoSpaceDE w:val="0"/>
        <w:autoSpaceDN w:val="0"/>
        <w:spacing w:before="70" w:after="0" w:line="230" w:lineRule="auto"/>
        <w:jc w:val="center"/>
        <w:rPr>
          <w:lang w:val="ru-RU"/>
        </w:rPr>
      </w:pPr>
      <w:r w:rsidRPr="003E2FCD">
        <w:rPr>
          <w:rFonts w:ascii="Times New Roman" w:eastAsia="Times New Roman" w:hAnsi="Times New Roman"/>
          <w:color w:val="000000"/>
          <w:lang w:val="ru-RU"/>
        </w:rPr>
        <w:t>Проявления внутренних и внешних процессов образования рельефа. Движение литосферных плит.</w:t>
      </w:r>
    </w:p>
    <w:p w:rsidR="0072301C" w:rsidRPr="003E2FCD" w:rsidRDefault="008C696D">
      <w:pPr>
        <w:autoSpaceDE w:val="0"/>
        <w:autoSpaceDN w:val="0"/>
        <w:spacing w:before="70" w:after="0" w:line="281" w:lineRule="auto"/>
        <w:rPr>
          <w:lang w:val="ru-RU"/>
        </w:rPr>
      </w:pPr>
      <w:r w:rsidRPr="003E2FCD">
        <w:rPr>
          <w:rFonts w:ascii="Times New Roman" w:eastAsia="Times New Roman" w:hAnsi="Times New Roman"/>
          <w:color w:val="000000"/>
          <w:lang w:val="ru-RU"/>
        </w:rPr>
        <w:t xml:space="preserve">Образование вулканов и причины землетрясений. Шкалы измерения силы и интенсивности </w:t>
      </w:r>
      <w:r w:rsidRPr="003E2FCD">
        <w:rPr>
          <w:lang w:val="ru-RU"/>
        </w:rPr>
        <w:br/>
      </w:r>
      <w:r w:rsidRPr="003E2FCD">
        <w:rPr>
          <w:rFonts w:ascii="Times New Roman" w:eastAsia="Times New Roman" w:hAnsi="Times New Roman"/>
          <w:color w:val="000000"/>
          <w:lang w:val="ru-RU"/>
        </w:rPr>
        <w:t>землетрясений. Изучение вулканов и землетрясений. Профессии сейсмолог и вулканолог. Разрушение и изменение горных пород и минералов под действием внешних и внутренних процессов. Виды выветривания. Формирование рельефа земной поверхности как результат действия внутренних и внешних сил.</w:t>
      </w:r>
    </w:p>
    <w:p w:rsidR="0072301C" w:rsidRPr="003E2FCD" w:rsidRDefault="008C696D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3E2FCD">
        <w:rPr>
          <w:rFonts w:ascii="Times New Roman" w:eastAsia="Times New Roman" w:hAnsi="Times New Roman"/>
          <w:color w:val="000000"/>
          <w:lang w:val="ru-RU"/>
        </w:rPr>
        <w:t>Рельеф земной поверхности и методы его изучения. Планетарные формы рельефа — материки и впадины океанов. Формы рельефа суши: горы и равнины. Различие гор по высоте, высочайшие горные системы мира. Разнообразие равнин по высоте. Формы равнинного рельефа, крупнейшие по площади равнины мира.</w:t>
      </w:r>
    </w:p>
    <w:p w:rsidR="0072301C" w:rsidRPr="003E2FCD" w:rsidRDefault="008C696D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3E2FCD">
        <w:rPr>
          <w:lang w:val="ru-RU"/>
        </w:rPr>
        <w:tab/>
      </w:r>
      <w:r w:rsidRPr="003E2FCD">
        <w:rPr>
          <w:rFonts w:ascii="Times New Roman" w:eastAsia="Times New Roman" w:hAnsi="Times New Roman"/>
          <w:color w:val="000000"/>
          <w:lang w:val="ru-RU"/>
        </w:rPr>
        <w:t>Человек и литосфера. Условия жизни человека в горах и на равнинах. Деятельность человека, преобразующая земную поверхность, и связанные с ней экологические проблемы.</w:t>
      </w:r>
    </w:p>
    <w:p w:rsidR="0072301C" w:rsidRPr="003E2FCD" w:rsidRDefault="008C696D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3E2FCD">
        <w:rPr>
          <w:lang w:val="ru-RU"/>
        </w:rPr>
        <w:tab/>
      </w:r>
      <w:r w:rsidRPr="003E2FCD">
        <w:rPr>
          <w:rFonts w:ascii="Times New Roman" w:eastAsia="Times New Roman" w:hAnsi="Times New Roman"/>
          <w:color w:val="000000"/>
          <w:lang w:val="ru-RU"/>
        </w:rPr>
        <w:t>Рельеф дна Мирового океана. Части подводных окраин материков. Срединно-океанические хребты. Острова, их типы по происхождению. Ложе Океана, его рельеф.</w:t>
      </w:r>
    </w:p>
    <w:p w:rsidR="0072301C" w:rsidRPr="003E2FCD" w:rsidRDefault="008C696D">
      <w:pPr>
        <w:autoSpaceDE w:val="0"/>
        <w:autoSpaceDN w:val="0"/>
        <w:spacing w:before="70" w:after="0" w:line="262" w:lineRule="auto"/>
        <w:ind w:left="180" w:right="3744"/>
        <w:rPr>
          <w:lang w:val="ru-RU"/>
        </w:rPr>
      </w:pPr>
      <w:r w:rsidRPr="003E2FCD">
        <w:rPr>
          <w:rFonts w:ascii="Times New Roman" w:eastAsia="Times New Roman" w:hAnsi="Times New Roman"/>
          <w:b/>
          <w:color w:val="000000"/>
          <w:lang w:val="ru-RU"/>
        </w:rPr>
        <w:t xml:space="preserve">Практическая работа </w:t>
      </w:r>
      <w:r w:rsidRPr="003E2FCD">
        <w:rPr>
          <w:lang w:val="ru-RU"/>
        </w:rPr>
        <w:br/>
      </w:r>
      <w:r w:rsidRPr="003E2FCD">
        <w:rPr>
          <w:rFonts w:ascii="Times New Roman" w:eastAsia="Times New Roman" w:hAnsi="Times New Roman"/>
          <w:color w:val="000000"/>
          <w:lang w:val="ru-RU"/>
        </w:rPr>
        <w:t>1. Описание горной системы или равнины по физической карте.</w:t>
      </w:r>
    </w:p>
    <w:p w:rsidR="0072301C" w:rsidRPr="003E2FCD" w:rsidRDefault="008C696D">
      <w:pPr>
        <w:autoSpaceDE w:val="0"/>
        <w:autoSpaceDN w:val="0"/>
        <w:spacing w:before="190" w:after="0" w:line="262" w:lineRule="auto"/>
        <w:ind w:left="180" w:right="3888"/>
        <w:rPr>
          <w:lang w:val="ru-RU"/>
        </w:rPr>
      </w:pPr>
      <w:r w:rsidRPr="003E2FCD">
        <w:rPr>
          <w:rFonts w:ascii="Times New Roman" w:eastAsia="Times New Roman" w:hAnsi="Times New Roman"/>
          <w:b/>
          <w:color w:val="000000"/>
          <w:lang w:val="ru-RU"/>
        </w:rPr>
        <w:t xml:space="preserve">Заключение </w:t>
      </w:r>
      <w:r w:rsidRPr="003E2FCD">
        <w:rPr>
          <w:lang w:val="ru-RU"/>
        </w:rPr>
        <w:br/>
      </w:r>
      <w:r w:rsidRPr="003E2FCD">
        <w:rPr>
          <w:rFonts w:ascii="Times New Roman" w:eastAsia="Times New Roman" w:hAnsi="Times New Roman"/>
          <w:color w:val="000000"/>
          <w:lang w:val="ru-RU"/>
        </w:rPr>
        <w:t>Практикум «Сезонные изменения в природе своей местности»</w:t>
      </w:r>
    </w:p>
    <w:p w:rsidR="0072301C" w:rsidRPr="003E2FCD" w:rsidRDefault="0072301C">
      <w:pPr>
        <w:autoSpaceDE w:val="0"/>
        <w:autoSpaceDN w:val="0"/>
        <w:spacing w:after="78" w:line="220" w:lineRule="exact"/>
        <w:rPr>
          <w:lang w:val="ru-RU"/>
        </w:rPr>
      </w:pPr>
    </w:p>
    <w:p w:rsidR="0072301C" w:rsidRPr="003E2FCD" w:rsidRDefault="008C696D">
      <w:pPr>
        <w:tabs>
          <w:tab w:val="left" w:pos="180"/>
        </w:tabs>
        <w:autoSpaceDE w:val="0"/>
        <w:autoSpaceDN w:val="0"/>
        <w:spacing w:after="0" w:line="262" w:lineRule="auto"/>
        <w:ind w:right="288"/>
        <w:rPr>
          <w:lang w:val="ru-RU"/>
        </w:rPr>
      </w:pPr>
      <w:r w:rsidRPr="003E2FCD">
        <w:rPr>
          <w:lang w:val="ru-RU"/>
        </w:rPr>
        <w:lastRenderedPageBreak/>
        <w:tab/>
      </w:r>
      <w:r w:rsidRPr="003E2FCD">
        <w:rPr>
          <w:rFonts w:ascii="Times New Roman" w:eastAsia="Times New Roman" w:hAnsi="Times New Roman"/>
          <w:color w:val="000000"/>
          <w:lang w:val="ru-RU"/>
        </w:rPr>
        <w:t>Сезонные изменения продолжительности светового дня и высоты Солнца над горизонтом, температуры воздуха, поверхностных вод, растительного и животного мира.</w:t>
      </w:r>
    </w:p>
    <w:p w:rsidR="0072301C" w:rsidRPr="003E2FCD" w:rsidRDefault="008C696D">
      <w:pPr>
        <w:autoSpaceDE w:val="0"/>
        <w:autoSpaceDN w:val="0"/>
        <w:spacing w:before="70" w:after="0" w:line="262" w:lineRule="auto"/>
        <w:ind w:left="180" w:right="1440"/>
        <w:rPr>
          <w:lang w:val="ru-RU"/>
        </w:rPr>
      </w:pPr>
      <w:r w:rsidRPr="003E2FCD">
        <w:rPr>
          <w:rFonts w:ascii="Times New Roman" w:eastAsia="Times New Roman" w:hAnsi="Times New Roman"/>
          <w:b/>
          <w:color w:val="000000"/>
          <w:lang w:val="ru-RU"/>
        </w:rPr>
        <w:t xml:space="preserve">Практическая работа </w:t>
      </w:r>
      <w:r w:rsidRPr="003E2FCD">
        <w:rPr>
          <w:lang w:val="ru-RU"/>
        </w:rPr>
        <w:br/>
      </w:r>
      <w:r w:rsidRPr="003E2FCD">
        <w:rPr>
          <w:rFonts w:ascii="Times New Roman" w:eastAsia="Times New Roman" w:hAnsi="Times New Roman"/>
          <w:color w:val="000000"/>
          <w:lang w:val="ru-RU"/>
        </w:rPr>
        <w:t>1. Анализ результатов фенологических наблюдений и наблюдений за погодой.</w:t>
      </w:r>
    </w:p>
    <w:p w:rsidR="0072301C" w:rsidRPr="008C696D" w:rsidRDefault="0072301C">
      <w:pPr>
        <w:autoSpaceDE w:val="0"/>
        <w:autoSpaceDN w:val="0"/>
        <w:spacing w:after="78" w:line="220" w:lineRule="exact"/>
        <w:rPr>
          <w:lang w:val="ru-RU"/>
        </w:rPr>
      </w:pPr>
    </w:p>
    <w:p w:rsidR="0072301C" w:rsidRPr="008C696D" w:rsidRDefault="008C696D">
      <w:pPr>
        <w:autoSpaceDE w:val="0"/>
        <w:autoSpaceDN w:val="0"/>
        <w:spacing w:after="0" w:line="230" w:lineRule="auto"/>
        <w:rPr>
          <w:lang w:val="ru-RU"/>
        </w:rPr>
      </w:pPr>
      <w:r w:rsidRPr="008C696D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72301C" w:rsidRPr="008C696D" w:rsidRDefault="008C696D">
      <w:pPr>
        <w:autoSpaceDE w:val="0"/>
        <w:autoSpaceDN w:val="0"/>
        <w:spacing w:before="346" w:after="0" w:line="230" w:lineRule="auto"/>
        <w:rPr>
          <w:lang w:val="ru-RU"/>
        </w:rPr>
      </w:pPr>
      <w:r w:rsidRPr="008C696D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72301C" w:rsidRPr="003E2FCD" w:rsidRDefault="008C696D">
      <w:pPr>
        <w:autoSpaceDE w:val="0"/>
        <w:autoSpaceDN w:val="0"/>
        <w:spacing w:before="166" w:after="0"/>
        <w:ind w:firstLine="180"/>
        <w:rPr>
          <w:sz w:val="21"/>
          <w:szCs w:val="21"/>
          <w:lang w:val="ru-RU"/>
        </w:rPr>
      </w:pP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72301C" w:rsidRPr="003E2FCD" w:rsidRDefault="008C696D">
      <w:pPr>
        <w:autoSpaceDE w:val="0"/>
        <w:autoSpaceDN w:val="0"/>
        <w:spacing w:before="190" w:after="0" w:line="283" w:lineRule="auto"/>
        <w:ind w:firstLine="180"/>
        <w:rPr>
          <w:sz w:val="21"/>
          <w:szCs w:val="21"/>
          <w:lang w:val="ru-RU"/>
        </w:rPr>
      </w:pPr>
      <w:r w:rsidRPr="003E2FCD">
        <w:rPr>
          <w:rFonts w:ascii="Times New Roman" w:eastAsia="Times New Roman" w:hAnsi="Times New Roman"/>
          <w:b/>
          <w:color w:val="000000"/>
          <w:sz w:val="21"/>
          <w:szCs w:val="21"/>
          <w:lang w:val="ru-RU"/>
        </w:rPr>
        <w:t>Патриотического воспитания</w:t>
      </w: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 xml:space="preserve">: осознание российской гражданской идентичности в </w:t>
      </w:r>
      <w:r w:rsidRPr="003E2FCD">
        <w:rPr>
          <w:sz w:val="21"/>
          <w:szCs w:val="21"/>
          <w:lang w:val="ru-RU"/>
        </w:rPr>
        <w:br/>
      </w: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 xml:space="preserve">поликультурном и многоконфессиональном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Родины — цивилизационному вкладу России; ценностное отношение к </w:t>
      </w:r>
      <w:r w:rsidRPr="003E2FCD">
        <w:rPr>
          <w:sz w:val="21"/>
          <w:szCs w:val="21"/>
          <w:lang w:val="ru-RU"/>
        </w:rPr>
        <w:br/>
      </w: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>историческому и природному наследию и объектам природного и культурного наследия человечества, традициям разных народов, проживающих в родной стране; уважение к символам России, своего края.</w:t>
      </w:r>
    </w:p>
    <w:p w:rsidR="0072301C" w:rsidRPr="003E2FCD" w:rsidRDefault="008C696D">
      <w:pPr>
        <w:autoSpaceDE w:val="0"/>
        <w:autoSpaceDN w:val="0"/>
        <w:spacing w:before="190" w:after="0" w:line="286" w:lineRule="auto"/>
        <w:ind w:right="288" w:firstLine="180"/>
        <w:rPr>
          <w:sz w:val="21"/>
          <w:szCs w:val="21"/>
          <w:lang w:val="ru-RU"/>
        </w:rPr>
      </w:pPr>
      <w:r w:rsidRPr="003E2FCD">
        <w:rPr>
          <w:rFonts w:ascii="Times New Roman" w:eastAsia="Times New Roman" w:hAnsi="Times New Roman"/>
          <w:b/>
          <w:color w:val="000000"/>
          <w:sz w:val="21"/>
          <w:szCs w:val="21"/>
          <w:lang w:val="ru-RU"/>
        </w:rPr>
        <w:t>Гражданского воспитания:</w:t>
      </w: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 xml:space="preserve"> 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 для реализации целей устойчивого развития; представление о социальных нормах и правилах межличностных отношений в поликультурном и многоконфессиональном обществе; готовность к разно-образной совместной деятельности, стремление к взаимопониманию и взаимопомощи, готовность к участию в гуманитарной деятельности («экологический патруль», </w:t>
      </w:r>
      <w:proofErr w:type="spellStart"/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>волонтёрство</w:t>
      </w:r>
      <w:proofErr w:type="spellEnd"/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>).</w:t>
      </w:r>
    </w:p>
    <w:p w:rsidR="0072301C" w:rsidRPr="003E2FCD" w:rsidRDefault="008C696D">
      <w:pPr>
        <w:autoSpaceDE w:val="0"/>
        <w:autoSpaceDN w:val="0"/>
        <w:spacing w:before="190" w:after="0" w:line="281" w:lineRule="auto"/>
        <w:ind w:right="144" w:firstLine="180"/>
        <w:rPr>
          <w:sz w:val="21"/>
          <w:szCs w:val="21"/>
          <w:lang w:val="ru-RU"/>
        </w:rPr>
      </w:pPr>
      <w:r w:rsidRPr="003E2FCD">
        <w:rPr>
          <w:rFonts w:ascii="Times New Roman" w:eastAsia="Times New Roman" w:hAnsi="Times New Roman"/>
          <w:b/>
          <w:color w:val="000000"/>
          <w:sz w:val="21"/>
          <w:szCs w:val="21"/>
          <w:lang w:val="ru-RU"/>
        </w:rPr>
        <w:t>Духовно-нравственного воспитания:</w:t>
      </w: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 xml:space="preserve"> 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среды.</w:t>
      </w:r>
    </w:p>
    <w:p w:rsidR="0072301C" w:rsidRPr="003E2FCD" w:rsidRDefault="008C696D">
      <w:pPr>
        <w:autoSpaceDE w:val="0"/>
        <w:autoSpaceDN w:val="0"/>
        <w:spacing w:before="192" w:after="0"/>
        <w:ind w:right="432" w:firstLine="180"/>
        <w:rPr>
          <w:sz w:val="21"/>
          <w:szCs w:val="21"/>
          <w:lang w:val="ru-RU"/>
        </w:rPr>
      </w:pPr>
      <w:r w:rsidRPr="003E2FCD">
        <w:rPr>
          <w:rFonts w:ascii="Times New Roman" w:eastAsia="Times New Roman" w:hAnsi="Times New Roman"/>
          <w:b/>
          <w:color w:val="000000"/>
          <w:sz w:val="21"/>
          <w:szCs w:val="21"/>
          <w:lang w:val="ru-RU"/>
        </w:rPr>
        <w:t>Эстетического воспитания:</w:t>
      </w: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 xml:space="preserve"> восприимчивость к разным традициям своего и других народов, понимание роли этнических культурных традиций; 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 w:rsidR="0072301C" w:rsidRPr="003E2FCD" w:rsidRDefault="008C696D">
      <w:pPr>
        <w:autoSpaceDE w:val="0"/>
        <w:autoSpaceDN w:val="0"/>
        <w:spacing w:before="190" w:after="0" w:line="286" w:lineRule="auto"/>
        <w:ind w:right="288" w:firstLine="180"/>
        <w:rPr>
          <w:sz w:val="21"/>
          <w:szCs w:val="21"/>
          <w:lang w:val="ru-RU"/>
        </w:rPr>
      </w:pPr>
      <w:r w:rsidRPr="003E2FCD">
        <w:rPr>
          <w:rFonts w:ascii="Times New Roman" w:eastAsia="Times New Roman" w:hAnsi="Times New Roman"/>
          <w:b/>
          <w:color w:val="000000"/>
          <w:sz w:val="21"/>
          <w:szCs w:val="21"/>
          <w:lang w:val="ru-RU"/>
        </w:rPr>
        <w:t>Ценности научного познания</w:t>
      </w: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>: 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</w:t>
      </w:r>
    </w:p>
    <w:p w:rsidR="0072301C" w:rsidRPr="003E2FCD" w:rsidRDefault="008C696D" w:rsidP="008C696D">
      <w:pPr>
        <w:autoSpaceDE w:val="0"/>
        <w:autoSpaceDN w:val="0"/>
        <w:spacing w:before="190" w:after="0" w:line="271" w:lineRule="auto"/>
        <w:ind w:firstLine="180"/>
        <w:rPr>
          <w:sz w:val="21"/>
          <w:szCs w:val="21"/>
          <w:lang w:val="ru-RU"/>
        </w:rPr>
      </w:pPr>
      <w:r w:rsidRPr="003E2FCD">
        <w:rPr>
          <w:rFonts w:ascii="Times New Roman" w:eastAsia="Times New Roman" w:hAnsi="Times New Roman"/>
          <w:b/>
          <w:color w:val="000000"/>
          <w:sz w:val="21"/>
          <w:szCs w:val="21"/>
          <w:lang w:val="ru-RU"/>
        </w:rPr>
        <w:t>Физического воспитания, формирования культуры здоровья и эмоционального благополучия</w:t>
      </w: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>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</w:t>
      </w:r>
      <w:r w:rsidRPr="003E2FCD">
        <w:rPr>
          <w:sz w:val="21"/>
          <w:szCs w:val="21"/>
          <w:lang w:val="ru-RU"/>
        </w:rPr>
        <w:t xml:space="preserve"> </w:t>
      </w: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 xml:space="preserve">занятий и отдыха, регулярная физическая активность); соблюдение правил безопасности в природе; навыков безопасного </w:t>
      </w: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lastRenderedPageBreak/>
        <w:t xml:space="preserve">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</w:t>
      </w:r>
      <w:proofErr w:type="spellStart"/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>сформированность</w:t>
      </w:r>
      <w:proofErr w:type="spellEnd"/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 xml:space="preserve"> навыка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 бережно относиться к природе и окружающей среде.</w:t>
      </w:r>
    </w:p>
    <w:p w:rsidR="0072301C" w:rsidRPr="003E2FCD" w:rsidRDefault="008C696D">
      <w:pPr>
        <w:autoSpaceDE w:val="0"/>
        <w:autoSpaceDN w:val="0"/>
        <w:spacing w:before="190" w:after="0" w:line="286" w:lineRule="auto"/>
        <w:ind w:right="144" w:firstLine="180"/>
        <w:rPr>
          <w:sz w:val="21"/>
          <w:szCs w:val="21"/>
          <w:lang w:val="ru-RU"/>
        </w:rPr>
      </w:pPr>
      <w:r w:rsidRPr="003E2FCD">
        <w:rPr>
          <w:rFonts w:ascii="Times New Roman" w:eastAsia="Times New Roman" w:hAnsi="Times New Roman"/>
          <w:b/>
          <w:color w:val="000000"/>
          <w:sz w:val="21"/>
          <w:szCs w:val="21"/>
          <w:lang w:val="ru-RU"/>
        </w:rPr>
        <w:t xml:space="preserve">Трудового воспитания: </w:t>
      </w: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72301C" w:rsidRPr="003E2FCD" w:rsidRDefault="008C696D">
      <w:pPr>
        <w:autoSpaceDE w:val="0"/>
        <w:autoSpaceDN w:val="0"/>
        <w:spacing w:before="190" w:after="0" w:line="281" w:lineRule="auto"/>
        <w:ind w:firstLine="180"/>
        <w:rPr>
          <w:sz w:val="21"/>
          <w:szCs w:val="21"/>
          <w:lang w:val="ru-RU"/>
        </w:rPr>
      </w:pPr>
      <w:r w:rsidRPr="003E2FCD">
        <w:rPr>
          <w:rFonts w:ascii="Times New Roman" w:eastAsia="Times New Roman" w:hAnsi="Times New Roman"/>
          <w:b/>
          <w:color w:val="000000"/>
          <w:sz w:val="21"/>
          <w:szCs w:val="21"/>
          <w:lang w:val="ru-RU"/>
        </w:rPr>
        <w:t>Экологического воспитания:</w:t>
      </w: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 xml:space="preserve"> ориентация на применение географических знаний для решения задач в области окружающей среды, 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72301C" w:rsidRPr="003E2FCD" w:rsidRDefault="008C696D">
      <w:pPr>
        <w:autoSpaceDE w:val="0"/>
        <w:autoSpaceDN w:val="0"/>
        <w:spacing w:before="262" w:after="0" w:line="230" w:lineRule="auto"/>
        <w:rPr>
          <w:sz w:val="21"/>
          <w:szCs w:val="21"/>
          <w:lang w:val="ru-RU"/>
        </w:rPr>
      </w:pPr>
      <w:r w:rsidRPr="003E2FCD">
        <w:rPr>
          <w:rFonts w:ascii="Times New Roman" w:eastAsia="Times New Roman" w:hAnsi="Times New Roman"/>
          <w:b/>
          <w:color w:val="000000"/>
          <w:sz w:val="21"/>
          <w:szCs w:val="21"/>
          <w:lang w:val="ru-RU"/>
        </w:rPr>
        <w:t>МЕТАПРЕДМЕТНЫЕ РЕЗУЛЬТАТЫ</w:t>
      </w:r>
    </w:p>
    <w:p w:rsidR="0072301C" w:rsidRPr="003E2FCD" w:rsidRDefault="008C696D">
      <w:pPr>
        <w:tabs>
          <w:tab w:val="left" w:pos="180"/>
        </w:tabs>
        <w:autoSpaceDE w:val="0"/>
        <w:autoSpaceDN w:val="0"/>
        <w:spacing w:before="166" w:after="0" w:line="262" w:lineRule="auto"/>
        <w:ind w:right="144"/>
        <w:rPr>
          <w:sz w:val="21"/>
          <w:szCs w:val="21"/>
          <w:lang w:val="ru-RU"/>
        </w:rPr>
      </w:pPr>
      <w:r w:rsidRPr="003E2FCD">
        <w:rPr>
          <w:sz w:val="21"/>
          <w:szCs w:val="21"/>
          <w:lang w:val="ru-RU"/>
        </w:rPr>
        <w:tab/>
      </w: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 xml:space="preserve">Изучение географии в основной школе способствует достижению </w:t>
      </w:r>
      <w:proofErr w:type="spellStart"/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>метапредметных</w:t>
      </w:r>
      <w:proofErr w:type="spellEnd"/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 xml:space="preserve"> результатов, в том числе:</w:t>
      </w:r>
    </w:p>
    <w:p w:rsidR="008C696D" w:rsidRPr="003E2FCD" w:rsidRDefault="008C696D">
      <w:pPr>
        <w:autoSpaceDE w:val="0"/>
        <w:autoSpaceDN w:val="0"/>
        <w:spacing w:before="190" w:after="0" w:line="262" w:lineRule="auto"/>
        <w:ind w:left="180" w:right="3600"/>
        <w:rPr>
          <w:rFonts w:ascii="Times New Roman" w:eastAsia="Times New Roman" w:hAnsi="Times New Roman"/>
          <w:b/>
          <w:color w:val="000000"/>
          <w:sz w:val="21"/>
          <w:szCs w:val="21"/>
          <w:lang w:val="ru-RU"/>
        </w:rPr>
      </w:pPr>
      <w:r w:rsidRPr="003E2FCD">
        <w:rPr>
          <w:rFonts w:ascii="Times New Roman" w:eastAsia="Times New Roman" w:hAnsi="Times New Roman"/>
          <w:b/>
          <w:color w:val="000000"/>
          <w:sz w:val="21"/>
          <w:szCs w:val="21"/>
          <w:lang w:val="ru-RU"/>
        </w:rPr>
        <w:t xml:space="preserve">Овладению универсальными познавательными действиями: </w:t>
      </w:r>
    </w:p>
    <w:p w:rsidR="0072301C" w:rsidRPr="003E2FCD" w:rsidRDefault="008C696D">
      <w:pPr>
        <w:autoSpaceDE w:val="0"/>
        <w:autoSpaceDN w:val="0"/>
        <w:spacing w:before="190" w:after="0" w:line="262" w:lineRule="auto"/>
        <w:ind w:left="180" w:right="3600"/>
        <w:rPr>
          <w:sz w:val="21"/>
          <w:szCs w:val="21"/>
          <w:lang w:val="ru-RU"/>
        </w:rPr>
      </w:pPr>
      <w:r w:rsidRPr="003E2FCD">
        <w:rPr>
          <w:rFonts w:ascii="Times New Roman" w:eastAsia="Times New Roman" w:hAnsi="Times New Roman"/>
          <w:b/>
          <w:color w:val="000000"/>
          <w:sz w:val="21"/>
          <w:szCs w:val="21"/>
          <w:lang w:val="ru-RU"/>
        </w:rPr>
        <w:t>Базовые логические действия</w:t>
      </w:r>
    </w:p>
    <w:p w:rsidR="0072301C" w:rsidRPr="003E2FCD" w:rsidRDefault="008C696D">
      <w:pPr>
        <w:autoSpaceDE w:val="0"/>
        <w:autoSpaceDN w:val="0"/>
        <w:spacing w:before="178" w:after="0" w:line="262" w:lineRule="auto"/>
        <w:ind w:left="420" w:right="144"/>
        <w:rPr>
          <w:sz w:val="21"/>
          <w:szCs w:val="21"/>
          <w:lang w:val="ru-RU"/>
        </w:rPr>
      </w:pP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>—  Выявлять и характеризовать существенные признаки географических объектов, процессов и явлений;</w:t>
      </w:r>
    </w:p>
    <w:p w:rsidR="0072301C" w:rsidRPr="003E2FCD" w:rsidRDefault="008C696D">
      <w:pPr>
        <w:autoSpaceDE w:val="0"/>
        <w:autoSpaceDN w:val="0"/>
        <w:spacing w:before="192" w:after="0" w:line="262" w:lineRule="auto"/>
        <w:ind w:left="420"/>
        <w:rPr>
          <w:sz w:val="21"/>
          <w:szCs w:val="21"/>
          <w:lang w:val="ru-RU"/>
        </w:rPr>
      </w:pP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>—  устанавливать существенный признак классификации географических объектов, процессов и явлений, основания для их сравнения;</w:t>
      </w:r>
    </w:p>
    <w:p w:rsidR="0072301C" w:rsidRPr="003E2FCD" w:rsidRDefault="008C696D">
      <w:pPr>
        <w:autoSpaceDE w:val="0"/>
        <w:autoSpaceDN w:val="0"/>
        <w:spacing w:before="192" w:after="0" w:line="262" w:lineRule="auto"/>
        <w:ind w:left="420"/>
        <w:rPr>
          <w:sz w:val="21"/>
          <w:szCs w:val="21"/>
          <w:lang w:val="ru-RU"/>
        </w:rPr>
      </w:pP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>—  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:rsidR="0072301C" w:rsidRPr="003E2FCD" w:rsidRDefault="008C696D">
      <w:pPr>
        <w:autoSpaceDE w:val="0"/>
        <w:autoSpaceDN w:val="0"/>
        <w:spacing w:before="190" w:after="0" w:line="262" w:lineRule="auto"/>
        <w:ind w:left="420" w:right="720"/>
        <w:rPr>
          <w:sz w:val="21"/>
          <w:szCs w:val="21"/>
          <w:lang w:val="ru-RU"/>
        </w:rPr>
      </w:pP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>—  выявлять дефициты географической информации, данных, необходимых для решения поставленной задачи;</w:t>
      </w:r>
    </w:p>
    <w:p w:rsidR="0072301C" w:rsidRPr="003E2FCD" w:rsidRDefault="008C696D">
      <w:pPr>
        <w:autoSpaceDE w:val="0"/>
        <w:autoSpaceDN w:val="0"/>
        <w:spacing w:before="190" w:after="0"/>
        <w:ind w:left="420"/>
        <w:rPr>
          <w:sz w:val="21"/>
          <w:szCs w:val="21"/>
          <w:lang w:val="ru-RU"/>
        </w:rPr>
      </w:pP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>—  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:rsidR="0072301C" w:rsidRPr="003E2FCD" w:rsidRDefault="008C696D">
      <w:pPr>
        <w:autoSpaceDE w:val="0"/>
        <w:autoSpaceDN w:val="0"/>
        <w:spacing w:before="190" w:after="0" w:line="271" w:lineRule="auto"/>
        <w:ind w:left="420" w:right="576"/>
        <w:rPr>
          <w:sz w:val="21"/>
          <w:szCs w:val="21"/>
          <w:lang w:val="ru-RU"/>
        </w:rPr>
      </w:pP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>—  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2301C" w:rsidRPr="003E2FCD" w:rsidRDefault="008C696D">
      <w:pPr>
        <w:autoSpaceDE w:val="0"/>
        <w:autoSpaceDN w:val="0"/>
        <w:spacing w:before="178" w:after="0" w:line="230" w:lineRule="auto"/>
        <w:ind w:left="180"/>
        <w:rPr>
          <w:sz w:val="21"/>
          <w:szCs w:val="21"/>
          <w:lang w:val="ru-RU"/>
        </w:rPr>
      </w:pPr>
      <w:r w:rsidRPr="003E2FCD">
        <w:rPr>
          <w:rFonts w:ascii="Times New Roman" w:eastAsia="Times New Roman" w:hAnsi="Times New Roman"/>
          <w:b/>
          <w:color w:val="000000"/>
          <w:sz w:val="21"/>
          <w:szCs w:val="21"/>
          <w:lang w:val="ru-RU"/>
        </w:rPr>
        <w:t>Базовые исследовательские действия</w:t>
      </w:r>
    </w:p>
    <w:p w:rsidR="0072301C" w:rsidRPr="003E2FCD" w:rsidRDefault="0072301C">
      <w:pPr>
        <w:autoSpaceDE w:val="0"/>
        <w:autoSpaceDN w:val="0"/>
        <w:spacing w:after="132" w:line="220" w:lineRule="exact"/>
        <w:rPr>
          <w:sz w:val="21"/>
          <w:szCs w:val="21"/>
          <w:lang w:val="ru-RU"/>
        </w:rPr>
      </w:pPr>
    </w:p>
    <w:p w:rsidR="0072301C" w:rsidRPr="003E2FCD" w:rsidRDefault="008C696D">
      <w:pPr>
        <w:autoSpaceDE w:val="0"/>
        <w:autoSpaceDN w:val="0"/>
        <w:spacing w:after="0" w:line="230" w:lineRule="auto"/>
        <w:ind w:left="240"/>
        <w:rPr>
          <w:sz w:val="21"/>
          <w:szCs w:val="21"/>
          <w:lang w:val="ru-RU"/>
        </w:rPr>
      </w:pP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>—  Использовать географические вопросы как исследовательский инструмент познания;</w:t>
      </w:r>
    </w:p>
    <w:p w:rsidR="0072301C" w:rsidRPr="003E2FCD" w:rsidRDefault="008C696D">
      <w:pPr>
        <w:autoSpaceDE w:val="0"/>
        <w:autoSpaceDN w:val="0"/>
        <w:spacing w:before="190" w:after="0" w:line="262" w:lineRule="auto"/>
        <w:ind w:left="240"/>
        <w:rPr>
          <w:sz w:val="21"/>
          <w:szCs w:val="21"/>
          <w:lang w:val="ru-RU"/>
        </w:rPr>
      </w:pP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 xml:space="preserve">—  формулировать географические вопросы, фиксирующие разрыв между реальным и </w:t>
      </w:r>
      <w:r w:rsidRPr="003E2FCD">
        <w:rPr>
          <w:sz w:val="21"/>
          <w:szCs w:val="21"/>
          <w:lang w:val="ru-RU"/>
        </w:rPr>
        <w:br/>
      </w: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>желательным состоянием ситуации, объекта, и самостоятельно устанавливать искомое и данное;</w:t>
      </w:r>
    </w:p>
    <w:p w:rsidR="0072301C" w:rsidRPr="003E2FCD" w:rsidRDefault="008C696D">
      <w:pPr>
        <w:autoSpaceDE w:val="0"/>
        <w:autoSpaceDN w:val="0"/>
        <w:spacing w:before="190" w:after="0" w:line="271" w:lineRule="auto"/>
        <w:ind w:left="240" w:right="432"/>
        <w:rPr>
          <w:sz w:val="21"/>
          <w:szCs w:val="21"/>
          <w:lang w:val="ru-RU"/>
        </w:rPr>
      </w:pP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lastRenderedPageBreak/>
        <w:t>—  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72301C" w:rsidRPr="003E2FCD" w:rsidRDefault="008C696D">
      <w:pPr>
        <w:autoSpaceDE w:val="0"/>
        <w:autoSpaceDN w:val="0"/>
        <w:spacing w:before="190" w:after="0"/>
        <w:ind w:left="240" w:right="144"/>
        <w:rPr>
          <w:sz w:val="21"/>
          <w:szCs w:val="21"/>
          <w:lang w:val="ru-RU"/>
        </w:rPr>
      </w:pP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>—  проводить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:rsidR="0072301C" w:rsidRPr="003E2FCD" w:rsidRDefault="008C696D">
      <w:pPr>
        <w:autoSpaceDE w:val="0"/>
        <w:autoSpaceDN w:val="0"/>
        <w:spacing w:before="192" w:after="0" w:line="230" w:lineRule="auto"/>
        <w:ind w:left="240"/>
        <w:rPr>
          <w:sz w:val="21"/>
          <w:szCs w:val="21"/>
          <w:lang w:val="ru-RU"/>
        </w:rPr>
      </w:pP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 xml:space="preserve">—  оценивать достоверность информации, полученной в ходе </w:t>
      </w:r>
      <w:proofErr w:type="spellStart"/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>гео</w:t>
      </w:r>
      <w:proofErr w:type="spellEnd"/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>​графического исследования;</w:t>
      </w:r>
    </w:p>
    <w:p w:rsidR="0072301C" w:rsidRPr="003E2FCD" w:rsidRDefault="008C696D">
      <w:pPr>
        <w:autoSpaceDE w:val="0"/>
        <w:autoSpaceDN w:val="0"/>
        <w:spacing w:before="190" w:after="0" w:line="262" w:lineRule="auto"/>
        <w:ind w:left="240" w:right="288"/>
        <w:rPr>
          <w:sz w:val="21"/>
          <w:szCs w:val="21"/>
          <w:lang w:val="ru-RU"/>
        </w:rPr>
      </w:pP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>—  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72301C" w:rsidRPr="003E2FCD" w:rsidRDefault="008C696D">
      <w:pPr>
        <w:autoSpaceDE w:val="0"/>
        <w:autoSpaceDN w:val="0"/>
        <w:spacing w:before="190" w:after="0" w:line="271" w:lineRule="auto"/>
        <w:ind w:left="240" w:right="288"/>
        <w:rPr>
          <w:sz w:val="21"/>
          <w:szCs w:val="21"/>
          <w:lang w:val="ru-RU"/>
        </w:rPr>
      </w:pP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>—  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72301C" w:rsidRPr="003E2FCD" w:rsidRDefault="008C696D">
      <w:pPr>
        <w:autoSpaceDE w:val="0"/>
        <w:autoSpaceDN w:val="0"/>
        <w:spacing w:before="178" w:after="0" w:line="230" w:lineRule="auto"/>
        <w:rPr>
          <w:sz w:val="21"/>
          <w:szCs w:val="21"/>
          <w:lang w:val="ru-RU"/>
        </w:rPr>
      </w:pPr>
      <w:r w:rsidRPr="003E2FCD">
        <w:rPr>
          <w:rFonts w:ascii="Times New Roman" w:eastAsia="Times New Roman" w:hAnsi="Times New Roman"/>
          <w:b/>
          <w:color w:val="000000"/>
          <w:sz w:val="21"/>
          <w:szCs w:val="21"/>
          <w:lang w:val="ru-RU"/>
        </w:rPr>
        <w:t>Работа с информацией</w:t>
      </w:r>
    </w:p>
    <w:p w:rsidR="0072301C" w:rsidRPr="003E2FCD" w:rsidRDefault="008C696D">
      <w:pPr>
        <w:autoSpaceDE w:val="0"/>
        <w:autoSpaceDN w:val="0"/>
        <w:spacing w:before="178" w:after="0" w:line="271" w:lineRule="auto"/>
        <w:ind w:left="240"/>
        <w:rPr>
          <w:sz w:val="21"/>
          <w:szCs w:val="21"/>
          <w:lang w:val="ru-RU"/>
        </w:rPr>
      </w:pP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>—  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:rsidR="0072301C" w:rsidRPr="003E2FCD" w:rsidRDefault="008C696D">
      <w:pPr>
        <w:autoSpaceDE w:val="0"/>
        <w:autoSpaceDN w:val="0"/>
        <w:spacing w:before="190" w:after="0" w:line="262" w:lineRule="auto"/>
        <w:ind w:left="240"/>
        <w:rPr>
          <w:sz w:val="21"/>
          <w:szCs w:val="21"/>
          <w:lang w:val="ru-RU"/>
        </w:rPr>
      </w:pP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>—  выбирать, анализировать и интерпретировать географическую информацию различных видов и форм представления;</w:t>
      </w:r>
    </w:p>
    <w:p w:rsidR="0072301C" w:rsidRPr="003E2FCD" w:rsidRDefault="008C696D">
      <w:pPr>
        <w:autoSpaceDE w:val="0"/>
        <w:autoSpaceDN w:val="0"/>
        <w:spacing w:before="190" w:after="0" w:line="262" w:lineRule="auto"/>
        <w:ind w:left="240" w:right="432"/>
        <w:rPr>
          <w:sz w:val="21"/>
          <w:szCs w:val="21"/>
          <w:lang w:val="ru-RU"/>
        </w:rPr>
      </w:pP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>—  находить сходные аргументы, подтверждающие или опровергающие одну и ту же идею, в различных источниках географической информации;</w:t>
      </w:r>
    </w:p>
    <w:p w:rsidR="0072301C" w:rsidRPr="003E2FCD" w:rsidRDefault="008C696D">
      <w:pPr>
        <w:autoSpaceDE w:val="0"/>
        <w:autoSpaceDN w:val="0"/>
        <w:spacing w:before="190" w:after="0" w:line="230" w:lineRule="auto"/>
        <w:ind w:left="240"/>
        <w:rPr>
          <w:sz w:val="21"/>
          <w:szCs w:val="21"/>
          <w:lang w:val="ru-RU"/>
        </w:rPr>
      </w:pP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>—  самостоятельно выбирать оптимальную форму представления географической информации;</w:t>
      </w:r>
    </w:p>
    <w:p w:rsidR="0072301C" w:rsidRPr="003E2FCD" w:rsidRDefault="008C696D">
      <w:pPr>
        <w:autoSpaceDE w:val="0"/>
        <w:autoSpaceDN w:val="0"/>
        <w:spacing w:before="190" w:after="0" w:line="262" w:lineRule="auto"/>
        <w:ind w:left="240" w:right="144"/>
        <w:rPr>
          <w:sz w:val="21"/>
          <w:szCs w:val="21"/>
          <w:lang w:val="ru-RU"/>
        </w:rPr>
      </w:pP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>—  оценивать надёжность географической информации по критериям, предложенным учителем или сформулированным самостоятельно;</w:t>
      </w:r>
    </w:p>
    <w:p w:rsidR="0072301C" w:rsidRPr="003E2FCD" w:rsidRDefault="008C696D">
      <w:pPr>
        <w:autoSpaceDE w:val="0"/>
        <w:autoSpaceDN w:val="0"/>
        <w:spacing w:before="192" w:after="0" w:line="230" w:lineRule="auto"/>
        <w:ind w:left="240"/>
        <w:rPr>
          <w:sz w:val="21"/>
          <w:szCs w:val="21"/>
          <w:lang w:val="ru-RU"/>
        </w:rPr>
      </w:pP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>—  систематизировать географическую информацию в разных формах.</w:t>
      </w:r>
    </w:p>
    <w:p w:rsidR="0072301C" w:rsidRPr="003E2FCD" w:rsidRDefault="008C696D">
      <w:pPr>
        <w:autoSpaceDE w:val="0"/>
        <w:autoSpaceDN w:val="0"/>
        <w:spacing w:before="180" w:after="0" w:line="230" w:lineRule="auto"/>
        <w:rPr>
          <w:sz w:val="21"/>
          <w:szCs w:val="21"/>
          <w:lang w:val="ru-RU"/>
        </w:rPr>
      </w:pPr>
      <w:r w:rsidRPr="003E2FCD">
        <w:rPr>
          <w:rFonts w:ascii="Times New Roman" w:eastAsia="Times New Roman" w:hAnsi="Times New Roman"/>
          <w:b/>
          <w:color w:val="000000"/>
          <w:sz w:val="21"/>
          <w:szCs w:val="21"/>
          <w:lang w:val="ru-RU"/>
        </w:rPr>
        <w:t>Овладению универсальными коммуникативными действиями:</w:t>
      </w:r>
    </w:p>
    <w:p w:rsidR="0072301C" w:rsidRPr="003E2FCD" w:rsidRDefault="008C696D">
      <w:pPr>
        <w:autoSpaceDE w:val="0"/>
        <w:autoSpaceDN w:val="0"/>
        <w:spacing w:before="190" w:after="0" w:line="230" w:lineRule="auto"/>
        <w:rPr>
          <w:sz w:val="21"/>
          <w:szCs w:val="21"/>
          <w:lang w:val="ru-RU"/>
        </w:rPr>
      </w:pPr>
      <w:r w:rsidRPr="003E2FCD">
        <w:rPr>
          <w:rFonts w:ascii="Times New Roman" w:eastAsia="Times New Roman" w:hAnsi="Times New Roman"/>
          <w:b/>
          <w:color w:val="000000"/>
          <w:sz w:val="21"/>
          <w:szCs w:val="21"/>
          <w:lang w:val="ru-RU"/>
        </w:rPr>
        <w:t>Общение</w:t>
      </w:r>
    </w:p>
    <w:p w:rsidR="0072301C" w:rsidRPr="003E2FCD" w:rsidRDefault="008C696D">
      <w:pPr>
        <w:autoSpaceDE w:val="0"/>
        <w:autoSpaceDN w:val="0"/>
        <w:spacing w:before="178" w:after="0" w:line="262" w:lineRule="auto"/>
        <w:ind w:left="240" w:right="864"/>
        <w:rPr>
          <w:sz w:val="21"/>
          <w:szCs w:val="21"/>
          <w:lang w:val="ru-RU"/>
        </w:rPr>
      </w:pP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>—  формулировать суждения, выражать свою точку зрения по географическим аспектам различных вопросов в устных и письменных текстах;</w:t>
      </w:r>
    </w:p>
    <w:p w:rsidR="0072301C" w:rsidRPr="003E2FCD" w:rsidRDefault="008C696D">
      <w:pPr>
        <w:autoSpaceDE w:val="0"/>
        <w:autoSpaceDN w:val="0"/>
        <w:spacing w:before="190" w:after="0" w:line="262" w:lineRule="auto"/>
        <w:ind w:left="240"/>
        <w:rPr>
          <w:sz w:val="21"/>
          <w:szCs w:val="21"/>
          <w:lang w:val="ru-RU"/>
        </w:rPr>
      </w:pP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>—  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72301C" w:rsidRPr="003E2FCD" w:rsidRDefault="008C696D">
      <w:pPr>
        <w:autoSpaceDE w:val="0"/>
        <w:autoSpaceDN w:val="0"/>
        <w:spacing w:before="190" w:after="0" w:line="262" w:lineRule="auto"/>
        <w:ind w:left="240" w:right="144"/>
        <w:rPr>
          <w:sz w:val="21"/>
          <w:szCs w:val="21"/>
          <w:lang w:val="ru-RU"/>
        </w:rPr>
      </w:pP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>—  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:rsidR="0072301C" w:rsidRPr="003E2FCD" w:rsidRDefault="008C696D">
      <w:pPr>
        <w:autoSpaceDE w:val="0"/>
        <w:autoSpaceDN w:val="0"/>
        <w:spacing w:before="190" w:after="0" w:line="230" w:lineRule="auto"/>
        <w:ind w:left="240"/>
        <w:rPr>
          <w:sz w:val="21"/>
          <w:szCs w:val="21"/>
          <w:lang w:val="ru-RU"/>
        </w:rPr>
      </w:pP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>—  публично представлять результаты выполненного исследования или проекта.</w:t>
      </w:r>
    </w:p>
    <w:p w:rsidR="0072301C" w:rsidRPr="003E2FCD" w:rsidRDefault="008C696D">
      <w:pPr>
        <w:autoSpaceDE w:val="0"/>
        <w:autoSpaceDN w:val="0"/>
        <w:spacing w:before="178" w:after="0" w:line="230" w:lineRule="auto"/>
        <w:rPr>
          <w:sz w:val="21"/>
          <w:szCs w:val="21"/>
          <w:lang w:val="ru-RU"/>
        </w:rPr>
      </w:pPr>
      <w:r w:rsidRPr="003E2FCD">
        <w:rPr>
          <w:rFonts w:ascii="Times New Roman" w:eastAsia="Times New Roman" w:hAnsi="Times New Roman"/>
          <w:b/>
          <w:color w:val="000000"/>
          <w:sz w:val="21"/>
          <w:szCs w:val="21"/>
          <w:lang w:val="ru-RU"/>
        </w:rPr>
        <w:t>Совместная деятельность (сотрудничество)</w:t>
      </w:r>
    </w:p>
    <w:p w:rsidR="0072301C" w:rsidRPr="003E2FCD" w:rsidRDefault="008C696D" w:rsidP="008C696D">
      <w:pPr>
        <w:autoSpaceDE w:val="0"/>
        <w:autoSpaceDN w:val="0"/>
        <w:spacing w:before="178" w:after="0" w:line="230" w:lineRule="auto"/>
        <w:ind w:left="240"/>
        <w:rPr>
          <w:sz w:val="21"/>
          <w:szCs w:val="21"/>
          <w:lang w:val="ru-RU"/>
        </w:rPr>
      </w:pP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>—  принимать цель совместной деятельности при выполнении учебных географических</w:t>
      </w:r>
    </w:p>
    <w:p w:rsidR="0072301C" w:rsidRPr="003E2FCD" w:rsidRDefault="008C696D">
      <w:pPr>
        <w:autoSpaceDE w:val="0"/>
        <w:autoSpaceDN w:val="0"/>
        <w:spacing w:after="0" w:line="262" w:lineRule="auto"/>
        <w:ind w:left="420"/>
        <w:rPr>
          <w:sz w:val="21"/>
          <w:szCs w:val="21"/>
          <w:lang w:val="ru-RU"/>
        </w:rPr>
      </w:pP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>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2301C" w:rsidRPr="003E2FCD" w:rsidRDefault="008C696D">
      <w:pPr>
        <w:autoSpaceDE w:val="0"/>
        <w:autoSpaceDN w:val="0"/>
        <w:spacing w:before="190" w:after="0" w:line="281" w:lineRule="auto"/>
        <w:ind w:left="420" w:right="144"/>
        <w:rPr>
          <w:sz w:val="21"/>
          <w:szCs w:val="21"/>
          <w:lang w:val="ru-RU"/>
        </w:rPr>
      </w:pP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>—  планировать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72301C" w:rsidRPr="003E2FCD" w:rsidRDefault="008C696D">
      <w:pPr>
        <w:autoSpaceDE w:val="0"/>
        <w:autoSpaceDN w:val="0"/>
        <w:spacing w:before="190" w:after="0" w:line="271" w:lineRule="auto"/>
        <w:ind w:left="420"/>
        <w:rPr>
          <w:sz w:val="21"/>
          <w:szCs w:val="21"/>
          <w:lang w:val="ru-RU"/>
        </w:rPr>
      </w:pP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 xml:space="preserve">—  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</w:t>
      </w:r>
      <w:r w:rsidRPr="003E2FCD">
        <w:rPr>
          <w:sz w:val="21"/>
          <w:szCs w:val="21"/>
          <w:lang w:val="ru-RU"/>
        </w:rPr>
        <w:br/>
      </w: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>ответственности.</w:t>
      </w:r>
    </w:p>
    <w:p w:rsidR="0072301C" w:rsidRPr="003E2FCD" w:rsidRDefault="008C696D">
      <w:pPr>
        <w:autoSpaceDE w:val="0"/>
        <w:autoSpaceDN w:val="0"/>
        <w:spacing w:before="180" w:after="0" w:line="230" w:lineRule="auto"/>
        <w:ind w:left="180"/>
        <w:rPr>
          <w:sz w:val="21"/>
          <w:szCs w:val="21"/>
          <w:lang w:val="ru-RU"/>
        </w:rPr>
      </w:pPr>
      <w:r w:rsidRPr="003E2FCD">
        <w:rPr>
          <w:rFonts w:ascii="Times New Roman" w:eastAsia="Times New Roman" w:hAnsi="Times New Roman"/>
          <w:b/>
          <w:color w:val="000000"/>
          <w:sz w:val="21"/>
          <w:szCs w:val="21"/>
          <w:lang w:val="ru-RU"/>
        </w:rPr>
        <w:lastRenderedPageBreak/>
        <w:t>Овладению универсальными учебными регулятивными действиями:</w:t>
      </w:r>
    </w:p>
    <w:p w:rsidR="0072301C" w:rsidRPr="003E2FCD" w:rsidRDefault="008C696D">
      <w:pPr>
        <w:autoSpaceDE w:val="0"/>
        <w:autoSpaceDN w:val="0"/>
        <w:spacing w:before="190" w:after="0" w:line="230" w:lineRule="auto"/>
        <w:ind w:left="180"/>
        <w:rPr>
          <w:sz w:val="21"/>
          <w:szCs w:val="21"/>
          <w:lang w:val="ru-RU"/>
        </w:rPr>
      </w:pPr>
      <w:r w:rsidRPr="003E2FCD">
        <w:rPr>
          <w:rFonts w:ascii="Times New Roman" w:eastAsia="Times New Roman" w:hAnsi="Times New Roman"/>
          <w:b/>
          <w:color w:val="000000"/>
          <w:sz w:val="21"/>
          <w:szCs w:val="21"/>
          <w:lang w:val="ru-RU"/>
        </w:rPr>
        <w:t>Самоорганизация</w:t>
      </w:r>
    </w:p>
    <w:p w:rsidR="0072301C" w:rsidRPr="003E2FCD" w:rsidRDefault="008C696D">
      <w:pPr>
        <w:autoSpaceDE w:val="0"/>
        <w:autoSpaceDN w:val="0"/>
        <w:spacing w:before="178" w:after="0" w:line="271" w:lineRule="auto"/>
        <w:ind w:left="420" w:right="288"/>
        <w:rPr>
          <w:sz w:val="21"/>
          <w:szCs w:val="21"/>
          <w:lang w:val="ru-RU"/>
        </w:rPr>
      </w:pP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>—  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:rsidR="0072301C" w:rsidRPr="003E2FCD" w:rsidRDefault="008C696D">
      <w:pPr>
        <w:autoSpaceDE w:val="0"/>
        <w:autoSpaceDN w:val="0"/>
        <w:spacing w:before="190" w:after="0" w:line="271" w:lineRule="auto"/>
        <w:ind w:left="420" w:right="720"/>
        <w:rPr>
          <w:sz w:val="21"/>
          <w:szCs w:val="21"/>
          <w:lang w:val="ru-RU"/>
        </w:rPr>
      </w:pP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>—  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72301C" w:rsidRPr="003E2FCD" w:rsidRDefault="008C696D">
      <w:pPr>
        <w:autoSpaceDE w:val="0"/>
        <w:autoSpaceDN w:val="0"/>
        <w:spacing w:before="178" w:after="0" w:line="230" w:lineRule="auto"/>
        <w:ind w:left="180"/>
        <w:rPr>
          <w:sz w:val="21"/>
          <w:szCs w:val="21"/>
          <w:lang w:val="ru-RU"/>
        </w:rPr>
      </w:pPr>
      <w:r w:rsidRPr="003E2FCD">
        <w:rPr>
          <w:rFonts w:ascii="Times New Roman" w:eastAsia="Times New Roman" w:hAnsi="Times New Roman"/>
          <w:b/>
          <w:color w:val="000000"/>
          <w:sz w:val="21"/>
          <w:szCs w:val="21"/>
          <w:lang w:val="ru-RU"/>
        </w:rPr>
        <w:t>Самоконтроль (рефлексия)</w:t>
      </w:r>
    </w:p>
    <w:p w:rsidR="0072301C" w:rsidRPr="003E2FCD" w:rsidRDefault="008C696D">
      <w:pPr>
        <w:autoSpaceDE w:val="0"/>
        <w:autoSpaceDN w:val="0"/>
        <w:spacing w:before="178" w:after="0" w:line="230" w:lineRule="auto"/>
        <w:ind w:left="420"/>
        <w:rPr>
          <w:sz w:val="21"/>
          <w:szCs w:val="21"/>
          <w:lang w:val="ru-RU"/>
        </w:rPr>
      </w:pP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>—  владеть способами самоконтроля и рефлексии;</w:t>
      </w:r>
    </w:p>
    <w:p w:rsidR="0072301C" w:rsidRPr="003E2FCD" w:rsidRDefault="008C696D">
      <w:pPr>
        <w:autoSpaceDE w:val="0"/>
        <w:autoSpaceDN w:val="0"/>
        <w:spacing w:before="190" w:after="0" w:line="262" w:lineRule="auto"/>
        <w:ind w:left="420" w:right="288"/>
        <w:rPr>
          <w:sz w:val="21"/>
          <w:szCs w:val="21"/>
          <w:lang w:val="ru-RU"/>
        </w:rPr>
      </w:pP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>—  объяснять причины достижения (</w:t>
      </w:r>
      <w:proofErr w:type="spellStart"/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>недостижения</w:t>
      </w:r>
      <w:proofErr w:type="spellEnd"/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>) результатов деятельности, давать оценку приобретённому опыту;</w:t>
      </w:r>
    </w:p>
    <w:p w:rsidR="0072301C" w:rsidRPr="003E2FCD" w:rsidRDefault="008C696D">
      <w:pPr>
        <w:autoSpaceDE w:val="0"/>
        <w:autoSpaceDN w:val="0"/>
        <w:spacing w:before="190" w:after="0" w:line="262" w:lineRule="auto"/>
        <w:ind w:left="420"/>
        <w:rPr>
          <w:sz w:val="21"/>
          <w:szCs w:val="21"/>
          <w:lang w:val="ru-RU"/>
        </w:rPr>
      </w:pP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>—  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72301C" w:rsidRPr="003E2FCD" w:rsidRDefault="008C696D">
      <w:pPr>
        <w:autoSpaceDE w:val="0"/>
        <w:autoSpaceDN w:val="0"/>
        <w:spacing w:before="190" w:after="0" w:line="230" w:lineRule="auto"/>
        <w:ind w:left="420"/>
        <w:rPr>
          <w:sz w:val="21"/>
          <w:szCs w:val="21"/>
          <w:lang w:val="ru-RU"/>
        </w:rPr>
      </w:pP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>—  оценивать соответствие результата цели и условиям</w:t>
      </w:r>
    </w:p>
    <w:p w:rsidR="0072301C" w:rsidRPr="003E2FCD" w:rsidRDefault="008C696D">
      <w:pPr>
        <w:autoSpaceDE w:val="0"/>
        <w:autoSpaceDN w:val="0"/>
        <w:spacing w:before="178" w:after="0" w:line="230" w:lineRule="auto"/>
        <w:ind w:left="180"/>
        <w:rPr>
          <w:sz w:val="21"/>
          <w:szCs w:val="21"/>
          <w:lang w:val="ru-RU"/>
        </w:rPr>
      </w:pPr>
      <w:r w:rsidRPr="003E2FCD">
        <w:rPr>
          <w:rFonts w:ascii="Times New Roman" w:eastAsia="Times New Roman" w:hAnsi="Times New Roman"/>
          <w:b/>
          <w:color w:val="000000"/>
          <w:sz w:val="21"/>
          <w:szCs w:val="21"/>
          <w:lang w:val="ru-RU"/>
        </w:rPr>
        <w:t>Принятие себя и других</w:t>
      </w:r>
    </w:p>
    <w:p w:rsidR="0072301C" w:rsidRPr="003E2FCD" w:rsidRDefault="008C696D">
      <w:pPr>
        <w:autoSpaceDE w:val="0"/>
        <w:autoSpaceDN w:val="0"/>
        <w:spacing w:before="178" w:after="0" w:line="230" w:lineRule="auto"/>
        <w:ind w:left="420"/>
        <w:rPr>
          <w:sz w:val="21"/>
          <w:szCs w:val="21"/>
          <w:lang w:val="ru-RU"/>
        </w:rPr>
      </w:pP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>—  осознанно относиться к другому человеку, его мнению;</w:t>
      </w:r>
    </w:p>
    <w:p w:rsidR="0072301C" w:rsidRPr="003E2FCD" w:rsidRDefault="008C696D">
      <w:pPr>
        <w:autoSpaceDE w:val="0"/>
        <w:autoSpaceDN w:val="0"/>
        <w:spacing w:before="192" w:after="0" w:line="230" w:lineRule="auto"/>
        <w:ind w:left="420"/>
        <w:rPr>
          <w:sz w:val="21"/>
          <w:szCs w:val="21"/>
          <w:lang w:val="ru-RU"/>
        </w:rPr>
      </w:pP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>—  признавать своё право на ошибку и такое же право другого.</w:t>
      </w:r>
    </w:p>
    <w:p w:rsidR="0072301C" w:rsidRPr="003E2FCD" w:rsidRDefault="008C696D">
      <w:pPr>
        <w:autoSpaceDE w:val="0"/>
        <w:autoSpaceDN w:val="0"/>
        <w:spacing w:before="324" w:after="0" w:line="230" w:lineRule="auto"/>
        <w:rPr>
          <w:sz w:val="21"/>
          <w:szCs w:val="21"/>
          <w:lang w:val="ru-RU"/>
        </w:rPr>
      </w:pPr>
      <w:r w:rsidRPr="003E2FCD">
        <w:rPr>
          <w:rFonts w:ascii="Times New Roman" w:eastAsia="Times New Roman" w:hAnsi="Times New Roman"/>
          <w:b/>
          <w:color w:val="000000"/>
          <w:sz w:val="21"/>
          <w:szCs w:val="21"/>
          <w:lang w:val="ru-RU"/>
        </w:rPr>
        <w:t>ПРЕДМЕТНЫЕ РЕЗУЛЬТАТЫ</w:t>
      </w:r>
    </w:p>
    <w:p w:rsidR="0072301C" w:rsidRPr="003E2FCD" w:rsidRDefault="008C696D">
      <w:pPr>
        <w:autoSpaceDE w:val="0"/>
        <w:autoSpaceDN w:val="0"/>
        <w:spacing w:before="226" w:after="0" w:line="262" w:lineRule="auto"/>
        <w:ind w:left="420"/>
        <w:rPr>
          <w:sz w:val="21"/>
          <w:szCs w:val="21"/>
          <w:lang w:val="ru-RU"/>
        </w:rPr>
      </w:pP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>—  Приводить примеры географических объектов, процессов и явлений, изучаемых различными ветвями географической науки;</w:t>
      </w:r>
    </w:p>
    <w:p w:rsidR="0072301C" w:rsidRPr="003E2FCD" w:rsidRDefault="008C696D">
      <w:pPr>
        <w:autoSpaceDE w:val="0"/>
        <w:autoSpaceDN w:val="0"/>
        <w:spacing w:before="190" w:after="0" w:line="230" w:lineRule="auto"/>
        <w:ind w:left="420"/>
        <w:rPr>
          <w:sz w:val="21"/>
          <w:szCs w:val="21"/>
          <w:lang w:val="ru-RU"/>
        </w:rPr>
      </w:pP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>—  приводить примеры методов исследования, применяемых в географии;</w:t>
      </w:r>
    </w:p>
    <w:p w:rsidR="0072301C" w:rsidRPr="003E2FCD" w:rsidRDefault="008C696D">
      <w:pPr>
        <w:autoSpaceDE w:val="0"/>
        <w:autoSpaceDN w:val="0"/>
        <w:spacing w:before="190" w:after="0" w:line="271" w:lineRule="auto"/>
        <w:ind w:left="420" w:right="288"/>
        <w:rPr>
          <w:sz w:val="21"/>
          <w:szCs w:val="21"/>
          <w:lang w:val="ru-RU"/>
        </w:rPr>
      </w:pP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 xml:space="preserve">—  выбирать источники географической информации (картографические, текстовые, видео и фотоизображения, </w:t>
      </w:r>
      <w:proofErr w:type="spellStart"/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>интернет-ресурсы</w:t>
      </w:r>
      <w:proofErr w:type="spellEnd"/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>), необходимые для изучения истории географических открытий и важнейших географических исследований современности;</w:t>
      </w:r>
    </w:p>
    <w:p w:rsidR="0072301C" w:rsidRPr="003E2FCD" w:rsidRDefault="008C696D">
      <w:pPr>
        <w:autoSpaceDE w:val="0"/>
        <w:autoSpaceDN w:val="0"/>
        <w:spacing w:before="190" w:after="0" w:line="262" w:lineRule="auto"/>
        <w:ind w:left="420" w:right="1008"/>
        <w:rPr>
          <w:sz w:val="21"/>
          <w:szCs w:val="21"/>
          <w:lang w:val="ru-RU"/>
        </w:rPr>
      </w:pP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>—  интегрировать и интерпретировать информацию о путешествиях и географических исследованиях Земли, представленную в одном или нескольких источниках;</w:t>
      </w:r>
    </w:p>
    <w:p w:rsidR="0072301C" w:rsidRPr="003E2FCD" w:rsidRDefault="008C696D">
      <w:pPr>
        <w:autoSpaceDE w:val="0"/>
        <w:autoSpaceDN w:val="0"/>
        <w:spacing w:before="190" w:after="0" w:line="230" w:lineRule="auto"/>
        <w:ind w:left="420"/>
        <w:rPr>
          <w:sz w:val="21"/>
          <w:szCs w:val="21"/>
          <w:lang w:val="ru-RU"/>
        </w:rPr>
      </w:pP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>—  различать вклад великих путешественников в географическое изучение Земли;</w:t>
      </w:r>
    </w:p>
    <w:p w:rsidR="0072301C" w:rsidRPr="003E2FCD" w:rsidRDefault="008C696D" w:rsidP="008C696D">
      <w:pPr>
        <w:autoSpaceDE w:val="0"/>
        <w:autoSpaceDN w:val="0"/>
        <w:spacing w:before="190" w:after="0" w:line="230" w:lineRule="auto"/>
        <w:ind w:left="420"/>
        <w:rPr>
          <w:sz w:val="21"/>
          <w:szCs w:val="21"/>
          <w:lang w:val="ru-RU"/>
        </w:rPr>
      </w:pP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>—  описывать и сравнивать маршруты их путешествий;</w:t>
      </w:r>
    </w:p>
    <w:p w:rsidR="0072301C" w:rsidRPr="003E2FCD" w:rsidRDefault="008C696D" w:rsidP="008C696D">
      <w:pPr>
        <w:autoSpaceDE w:val="0"/>
        <w:autoSpaceDN w:val="0"/>
        <w:spacing w:after="0" w:line="348" w:lineRule="auto"/>
        <w:rPr>
          <w:sz w:val="21"/>
          <w:szCs w:val="21"/>
          <w:lang w:val="ru-RU"/>
        </w:rPr>
      </w:pP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 xml:space="preserve">—  находить в различных источниках информации (включая </w:t>
      </w:r>
      <w:proofErr w:type="spellStart"/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>интернет-ресурсы</w:t>
      </w:r>
      <w:proofErr w:type="spellEnd"/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 xml:space="preserve">) факты, </w:t>
      </w:r>
      <w:r w:rsidRPr="003E2FCD">
        <w:rPr>
          <w:sz w:val="21"/>
          <w:szCs w:val="21"/>
          <w:lang w:val="ru-RU"/>
        </w:rPr>
        <w:br/>
      </w: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>позволяющие оценить вклад российских путешественников и исследователей в развитие знаний о Земле;</w:t>
      </w:r>
      <w:r w:rsidRPr="003E2FCD">
        <w:rPr>
          <w:sz w:val="21"/>
          <w:szCs w:val="21"/>
          <w:lang w:val="ru-RU"/>
        </w:rPr>
        <w:br/>
      </w: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>—  различать вклад великих путешественников в географическое изучение Земли;</w:t>
      </w:r>
      <w:r w:rsidRPr="003E2FCD">
        <w:rPr>
          <w:sz w:val="21"/>
          <w:szCs w:val="21"/>
          <w:lang w:val="ru-RU"/>
        </w:rPr>
        <w:br/>
      </w: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>—  описывать и сравнивать маршруты их путешествий;</w:t>
      </w:r>
      <w:r w:rsidRPr="003E2FCD">
        <w:rPr>
          <w:sz w:val="21"/>
          <w:szCs w:val="21"/>
          <w:lang w:val="ru-RU"/>
        </w:rPr>
        <w:br/>
      </w: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 xml:space="preserve">—  находить в различных источниках информации (включая </w:t>
      </w:r>
      <w:proofErr w:type="spellStart"/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>интернет-ресурсы</w:t>
      </w:r>
      <w:proofErr w:type="spellEnd"/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 xml:space="preserve">) факты, </w:t>
      </w:r>
      <w:r w:rsidRPr="003E2FCD">
        <w:rPr>
          <w:sz w:val="21"/>
          <w:szCs w:val="21"/>
          <w:lang w:val="ru-RU"/>
        </w:rPr>
        <w:br/>
      </w: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>позволяющие оценить вклад российских путешественников и исследователей в развитие знаний о Земле;</w:t>
      </w:r>
      <w:r w:rsidRPr="003E2FCD">
        <w:rPr>
          <w:sz w:val="21"/>
          <w:szCs w:val="21"/>
          <w:lang w:val="ru-RU"/>
        </w:rPr>
        <w:br/>
      </w: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>—  определять направления, расстояния по плану местности и по географическим картам, географические координаты по географическим картам;</w:t>
      </w:r>
      <w:r w:rsidRPr="003E2FCD">
        <w:rPr>
          <w:sz w:val="21"/>
          <w:szCs w:val="21"/>
          <w:lang w:val="ru-RU"/>
        </w:rPr>
        <w:br/>
      </w: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>—  использовать условные обозначения планов местности и географических карт для получения информации, необходимой для решения учебных и (или) практико-ориентированных задач;—  применять понятия «план местности», «географическая карта», «аэрофотоснимок»,</w:t>
      </w:r>
      <w:r w:rsidRPr="003E2FCD">
        <w:rPr>
          <w:sz w:val="21"/>
          <w:szCs w:val="21"/>
          <w:lang w:val="ru-RU"/>
        </w:rPr>
        <w:br/>
      </w: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>«ориентирование на местности», «стороны горизонта», «горизонтали», «масштаб», «условные знаки» для решения учебных и практико-ориентированных задач;</w:t>
      </w:r>
      <w:r w:rsidRPr="003E2FCD">
        <w:rPr>
          <w:sz w:val="21"/>
          <w:szCs w:val="21"/>
          <w:lang w:val="ru-RU"/>
        </w:rPr>
        <w:br/>
      </w: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lastRenderedPageBreak/>
        <w:t>—  различать понятия «план местности» и «географическая карта», параллель» и «меридиан»;—   приводить примеры влияния Солнца на мир живой и неживой природы;</w:t>
      </w:r>
      <w:r w:rsidRPr="003E2FCD">
        <w:rPr>
          <w:sz w:val="21"/>
          <w:szCs w:val="21"/>
          <w:lang w:val="ru-RU"/>
        </w:rPr>
        <w:br/>
      </w: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>—  объяснять причины смены дня и ночи и времён года;</w:t>
      </w:r>
      <w:r w:rsidRPr="003E2FCD">
        <w:rPr>
          <w:sz w:val="21"/>
          <w:szCs w:val="21"/>
          <w:lang w:val="ru-RU"/>
        </w:rPr>
        <w:br/>
      </w: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 xml:space="preserve">—  устанавливать эмпирические зависимости между продолжительностью дня и географической широтой местности, между высотой Солнца над горизонтом и географической широтой </w:t>
      </w:r>
      <w:r w:rsidRPr="003E2FCD">
        <w:rPr>
          <w:sz w:val="21"/>
          <w:szCs w:val="21"/>
          <w:lang w:val="ru-RU"/>
        </w:rPr>
        <w:br/>
      </w: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>местности на основе анализа данных наблюдений; описывать внутреннее строение Земли;—   различать понятия «земная кора»; «ядро», «мантия»; «минерал» и «горная порода»;</w:t>
      </w:r>
      <w:r w:rsidRPr="003E2FCD">
        <w:rPr>
          <w:sz w:val="21"/>
          <w:szCs w:val="21"/>
          <w:lang w:val="ru-RU"/>
        </w:rPr>
        <w:br/>
      </w: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>—  различать понятия «материковая» и «океаническая» земная кора;</w:t>
      </w:r>
      <w:r w:rsidRPr="003E2FCD">
        <w:rPr>
          <w:sz w:val="21"/>
          <w:szCs w:val="21"/>
          <w:lang w:val="ru-RU"/>
        </w:rPr>
        <w:br/>
      </w: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>—  различать изученные минералы и горные породы, материковую и океаническую земную кору;—  показывать на карте и обозначать на контурной карте материки и океаны, крупные формы рельефа Земли;</w:t>
      </w:r>
      <w:r w:rsidRPr="003E2FCD">
        <w:rPr>
          <w:sz w:val="21"/>
          <w:szCs w:val="21"/>
          <w:lang w:val="ru-RU"/>
        </w:rPr>
        <w:br/>
      </w: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>—  различать горы и равнины;</w:t>
      </w:r>
      <w:r w:rsidRPr="003E2FCD">
        <w:rPr>
          <w:sz w:val="21"/>
          <w:szCs w:val="21"/>
          <w:lang w:val="ru-RU"/>
        </w:rPr>
        <w:br/>
      </w: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>—  классифицировать формы рельефа суши по высоте и по внешнему облику;</w:t>
      </w:r>
      <w:r w:rsidRPr="003E2FCD">
        <w:rPr>
          <w:sz w:val="21"/>
          <w:szCs w:val="21"/>
          <w:lang w:val="ru-RU"/>
        </w:rPr>
        <w:br/>
      </w: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>—  называть причины землетрясений и вулканических извержений;</w:t>
      </w:r>
      <w:r w:rsidRPr="003E2FCD">
        <w:rPr>
          <w:sz w:val="21"/>
          <w:szCs w:val="21"/>
          <w:lang w:val="ru-RU"/>
        </w:rPr>
        <w:br/>
      </w: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>—  применять понятия «литосфера», «землетрясение», «вулкан», «литосферная плита»,</w:t>
      </w:r>
      <w:r w:rsidRPr="003E2FCD">
        <w:rPr>
          <w:sz w:val="21"/>
          <w:szCs w:val="21"/>
          <w:lang w:val="ru-RU"/>
        </w:rPr>
        <w:br/>
      </w: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>«эпицентр землетрясения» и «очаг землетрясения» для решения учебных и (или) практико-ориентированных задач;</w:t>
      </w:r>
      <w:r w:rsidRPr="003E2FCD">
        <w:rPr>
          <w:sz w:val="21"/>
          <w:szCs w:val="21"/>
          <w:lang w:val="ru-RU"/>
        </w:rPr>
        <w:br/>
      </w: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 xml:space="preserve">—  применять понятия «эпицентр землетрясения» и «очаг землетрясения» для решения </w:t>
      </w:r>
      <w:r w:rsidRPr="003E2FCD">
        <w:rPr>
          <w:sz w:val="21"/>
          <w:szCs w:val="21"/>
          <w:lang w:val="ru-RU"/>
        </w:rPr>
        <w:br/>
      </w: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>познавательных задач;</w:t>
      </w:r>
      <w:r w:rsidRPr="003E2FCD">
        <w:rPr>
          <w:sz w:val="21"/>
          <w:szCs w:val="21"/>
          <w:lang w:val="ru-RU"/>
        </w:rPr>
        <w:br/>
      </w: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 xml:space="preserve">—  распознавать проявления в окружающем мире внутренних и внешних процессов </w:t>
      </w:r>
      <w:r w:rsidRPr="003E2FCD">
        <w:rPr>
          <w:sz w:val="21"/>
          <w:szCs w:val="21"/>
          <w:lang w:val="ru-RU"/>
        </w:rPr>
        <w:br/>
      </w:r>
      <w:proofErr w:type="spellStart"/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>рельефообразования</w:t>
      </w:r>
      <w:proofErr w:type="spellEnd"/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>: вулканизма, землетрясений; физического, химического и биологического видов выветривания;</w:t>
      </w:r>
      <w:r w:rsidRPr="003E2FCD">
        <w:rPr>
          <w:sz w:val="21"/>
          <w:szCs w:val="21"/>
          <w:lang w:val="ru-RU"/>
        </w:rPr>
        <w:br/>
      </w: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>—   классифицировать острова по происхождению;</w:t>
      </w:r>
    </w:p>
    <w:p w:rsidR="0072301C" w:rsidRPr="008C696D" w:rsidRDefault="008C696D">
      <w:pPr>
        <w:autoSpaceDE w:val="0"/>
        <w:autoSpaceDN w:val="0"/>
        <w:spacing w:after="0" w:line="331" w:lineRule="auto"/>
        <w:rPr>
          <w:lang w:val="ru-RU"/>
        </w:rPr>
      </w:pP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>—  приводить примеры опасных природных явлений в литосфере и средств их предупреждения;—  приводить примеры изменений в литосфере в результате деятельности человека на примере своей местности, России и мира;</w:t>
      </w:r>
      <w:r w:rsidRPr="003E2FCD">
        <w:rPr>
          <w:sz w:val="21"/>
          <w:szCs w:val="21"/>
          <w:lang w:val="ru-RU"/>
        </w:rPr>
        <w:br/>
      </w: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>—  приводить примеры актуальных проблем своей местности, решение которых невозможно без участия представителей географических специальностей, изучающих литосферу;</w:t>
      </w:r>
      <w:r w:rsidRPr="003E2FCD">
        <w:rPr>
          <w:sz w:val="21"/>
          <w:szCs w:val="21"/>
          <w:lang w:val="ru-RU"/>
        </w:rPr>
        <w:br/>
      </w: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 xml:space="preserve">—  приводить примеры действия внешних процессов </w:t>
      </w:r>
      <w:proofErr w:type="spellStart"/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>рельефообразования</w:t>
      </w:r>
      <w:proofErr w:type="spellEnd"/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 xml:space="preserve"> и наличия полезных ископаемых в своей местности;</w:t>
      </w:r>
      <w:r w:rsidRPr="003E2FCD">
        <w:rPr>
          <w:sz w:val="21"/>
          <w:szCs w:val="21"/>
          <w:lang w:val="ru-RU"/>
        </w:rPr>
        <w:br/>
      </w: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>—  представлять результаты фенологических наблюдений и наблюдений за погодой в различной форме (табличной, графической, географического</w:t>
      </w:r>
      <w:r w:rsidRPr="008C696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3E2FCD">
        <w:rPr>
          <w:rFonts w:ascii="Times New Roman" w:eastAsia="Times New Roman" w:hAnsi="Times New Roman"/>
          <w:color w:val="000000"/>
          <w:sz w:val="21"/>
          <w:szCs w:val="21"/>
          <w:lang w:val="ru-RU"/>
        </w:rPr>
        <w:t>описания).</w:t>
      </w:r>
    </w:p>
    <w:p w:rsidR="0072301C" w:rsidRPr="008C696D" w:rsidRDefault="0072301C">
      <w:pPr>
        <w:rPr>
          <w:lang w:val="ru-RU"/>
        </w:rPr>
        <w:sectPr w:rsidR="0072301C" w:rsidRPr="008C696D">
          <w:pgSz w:w="11900" w:h="16840"/>
          <w:pgMar w:top="328" w:right="830" w:bottom="1440" w:left="1086" w:header="720" w:footer="720" w:gutter="0"/>
          <w:cols w:space="720" w:equalWidth="0">
            <w:col w:w="9984" w:space="0"/>
          </w:cols>
          <w:docGrid w:linePitch="360"/>
        </w:sectPr>
      </w:pPr>
    </w:p>
    <w:p w:rsidR="0072301C" w:rsidRPr="008C696D" w:rsidRDefault="0072301C">
      <w:pPr>
        <w:autoSpaceDE w:val="0"/>
        <w:autoSpaceDN w:val="0"/>
        <w:spacing w:after="64" w:line="220" w:lineRule="exact"/>
        <w:rPr>
          <w:lang w:val="ru-RU"/>
        </w:rPr>
      </w:pPr>
    </w:p>
    <w:p w:rsidR="0072301C" w:rsidRDefault="008C696D">
      <w:pPr>
        <w:autoSpaceDE w:val="0"/>
        <w:autoSpaceDN w:val="0"/>
        <w:spacing w:after="594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9"/>
        <w:gridCol w:w="1440"/>
        <w:gridCol w:w="519"/>
        <w:gridCol w:w="9"/>
        <w:gridCol w:w="716"/>
        <w:gridCol w:w="45"/>
        <w:gridCol w:w="947"/>
        <w:gridCol w:w="536"/>
        <w:gridCol w:w="58"/>
        <w:gridCol w:w="398"/>
        <w:gridCol w:w="389"/>
        <w:gridCol w:w="21"/>
        <w:gridCol w:w="7532"/>
        <w:gridCol w:w="1072"/>
        <w:gridCol w:w="8"/>
        <w:gridCol w:w="1382"/>
      </w:tblGrid>
      <w:tr w:rsidR="0072301C" w:rsidRPr="008C696D" w:rsidTr="003E2FCD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C696D" w:rsidRDefault="008C696D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96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№</w:t>
            </w:r>
            <w:r w:rsidRPr="008C696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C696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п/п</w:t>
            </w:r>
          </w:p>
        </w:tc>
        <w:tc>
          <w:tcPr>
            <w:tcW w:w="147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C696D" w:rsidRDefault="008C696D">
            <w:pPr>
              <w:autoSpaceDE w:val="0"/>
              <w:autoSpaceDN w:val="0"/>
              <w:spacing w:before="78" w:after="0" w:line="247" w:lineRule="auto"/>
              <w:ind w:left="72" w:right="34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696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22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C696D" w:rsidRDefault="008C69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696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Количество</w:t>
            </w:r>
            <w:proofErr w:type="spellEnd"/>
            <w:r w:rsidRPr="008C696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8C696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C696D" w:rsidRDefault="008C696D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C696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Дата </w:t>
            </w:r>
            <w:r w:rsidRPr="008C696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C696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изучения</w:t>
            </w:r>
          </w:p>
        </w:tc>
        <w:tc>
          <w:tcPr>
            <w:tcW w:w="794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C696D" w:rsidRDefault="008C69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C696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Виды деятельности</w:t>
            </w:r>
          </w:p>
        </w:tc>
        <w:tc>
          <w:tcPr>
            <w:tcW w:w="10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C696D" w:rsidRDefault="008C696D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8C696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Виды, </w:t>
            </w:r>
            <w:r w:rsidRPr="008C696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C696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формы </w:t>
            </w:r>
            <w:r w:rsidRPr="008C696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C696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контроля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C696D" w:rsidRDefault="008C696D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C696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Электронные </w:t>
            </w:r>
            <w:r w:rsidRPr="008C696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C696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(цифровые) </w:t>
            </w:r>
            <w:r w:rsidRPr="008C696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C696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образовательные ресурсы</w:t>
            </w:r>
          </w:p>
        </w:tc>
      </w:tr>
      <w:tr w:rsidR="0072301C" w:rsidRPr="008C696D" w:rsidTr="003E2FCD">
        <w:trPr>
          <w:trHeight w:hRule="exact" w:val="837"/>
        </w:trPr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1C" w:rsidRPr="008C696D" w:rsidRDefault="007230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1C" w:rsidRPr="008C696D" w:rsidRDefault="007230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C696D" w:rsidRDefault="008C696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96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всего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C696D" w:rsidRDefault="008C696D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C696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контрольные работы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C696D" w:rsidRDefault="008C696D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C696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практические работы</w:t>
            </w:r>
          </w:p>
        </w:tc>
        <w:tc>
          <w:tcPr>
            <w:tcW w:w="99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1C" w:rsidRPr="008C696D" w:rsidRDefault="007230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1C" w:rsidRPr="008C696D" w:rsidRDefault="007230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1C" w:rsidRPr="008C696D" w:rsidRDefault="007230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1C" w:rsidRPr="008C696D" w:rsidRDefault="007230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01C" w:rsidRPr="008C696D" w:rsidTr="003E2FCD">
        <w:trPr>
          <w:trHeight w:hRule="exact" w:val="350"/>
        </w:trPr>
        <w:tc>
          <w:tcPr>
            <w:tcW w:w="1550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3E2FCD" w:rsidRDefault="008C696D" w:rsidP="003E2FCD">
            <w:pPr>
              <w:pStyle w:val="a9"/>
              <w:rPr>
                <w:rFonts w:ascii="Times New Roman" w:hAnsi="Times New Roman" w:cs="Times New Roman"/>
                <w:sz w:val="21"/>
                <w:szCs w:val="21"/>
              </w:rPr>
            </w:pPr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</w:rPr>
              <w:t>Раздел 1. Географическое изучение Земли</w:t>
            </w:r>
          </w:p>
        </w:tc>
      </w:tr>
      <w:tr w:rsidR="0072301C" w:rsidRPr="00121B6C" w:rsidTr="003E2FCD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3E2FCD" w:rsidRDefault="008C696D" w:rsidP="003E2FCD">
            <w:pPr>
              <w:pStyle w:val="a9"/>
              <w:rPr>
                <w:rFonts w:ascii="Times New Roman" w:hAnsi="Times New Roman" w:cs="Times New Roman"/>
                <w:sz w:val="21"/>
                <w:szCs w:val="21"/>
              </w:rPr>
            </w:pPr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</w:rPr>
              <w:t>1.1.</w:t>
            </w:r>
          </w:p>
        </w:tc>
        <w:tc>
          <w:tcPr>
            <w:tcW w:w="1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3E2FCD" w:rsidRDefault="008C696D" w:rsidP="003E2FCD">
            <w:pPr>
              <w:pStyle w:val="a9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  <w:lang w:val="ru-RU"/>
              </w:rPr>
              <w:t>Введение.</w:t>
            </w:r>
          </w:p>
          <w:p w:rsidR="0072301C" w:rsidRPr="003E2FCD" w:rsidRDefault="008C696D" w:rsidP="003E2FCD">
            <w:pPr>
              <w:pStyle w:val="a9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  <w:lang w:val="ru-RU"/>
              </w:rPr>
              <w:t>География - наука о планете Земля</w:t>
            </w:r>
          </w:p>
        </w:tc>
        <w:tc>
          <w:tcPr>
            <w:tcW w:w="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3E2FCD" w:rsidRDefault="008C696D" w:rsidP="003E2FCD">
            <w:pPr>
              <w:pStyle w:val="a9"/>
              <w:rPr>
                <w:rFonts w:ascii="Times New Roman" w:hAnsi="Times New Roman" w:cs="Times New Roman"/>
                <w:sz w:val="21"/>
                <w:szCs w:val="21"/>
              </w:rPr>
            </w:pPr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</w:rPr>
              <w:t>2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3E2FCD" w:rsidRDefault="008C696D" w:rsidP="003E2FCD">
            <w:pPr>
              <w:pStyle w:val="a9"/>
              <w:rPr>
                <w:rFonts w:ascii="Times New Roman" w:hAnsi="Times New Roman" w:cs="Times New Roman"/>
                <w:sz w:val="21"/>
                <w:szCs w:val="21"/>
              </w:rPr>
            </w:pPr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3E2FCD" w:rsidRDefault="008C696D" w:rsidP="003E2FCD">
            <w:pPr>
              <w:pStyle w:val="a9"/>
              <w:rPr>
                <w:rFonts w:ascii="Times New Roman" w:hAnsi="Times New Roman" w:cs="Times New Roman"/>
                <w:sz w:val="21"/>
                <w:szCs w:val="21"/>
              </w:rPr>
            </w:pPr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3E2FCD" w:rsidRDefault="008C696D" w:rsidP="003E2FCD">
            <w:pPr>
              <w:pStyle w:val="a9"/>
              <w:rPr>
                <w:rFonts w:ascii="Times New Roman" w:hAnsi="Times New Roman" w:cs="Times New Roman"/>
                <w:sz w:val="21"/>
                <w:szCs w:val="21"/>
              </w:rPr>
            </w:pPr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</w:rPr>
              <w:t>01.09.2022 08.09.2022</w:t>
            </w:r>
          </w:p>
        </w:tc>
        <w:tc>
          <w:tcPr>
            <w:tcW w:w="79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3E2FCD" w:rsidRDefault="008C696D" w:rsidP="003E2FCD">
            <w:pPr>
              <w:pStyle w:val="a9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  <w:lang w:val="ru-RU"/>
              </w:rPr>
              <w:t>Приводить примеры географических объектов, процессов и явлений, изучаемых различными ветвями географической науки; приводить примеры методов исследований, применяемых в географии;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3E2FCD" w:rsidRDefault="008C696D" w:rsidP="003E2FCD">
            <w:pPr>
              <w:pStyle w:val="a9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</w:rPr>
              <w:t>Устный</w:t>
            </w:r>
            <w:proofErr w:type="spellEnd"/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</w:rPr>
              <w:t xml:space="preserve"> </w:t>
            </w:r>
            <w:r w:rsidRPr="003E2FCD">
              <w:rPr>
                <w:rFonts w:ascii="Times New Roman" w:hAnsi="Times New Roman" w:cs="Times New Roman"/>
                <w:sz w:val="21"/>
                <w:szCs w:val="21"/>
              </w:rPr>
              <w:br/>
            </w:r>
            <w:proofErr w:type="spellStart"/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</w:rPr>
              <w:t>опрос</w:t>
            </w:r>
            <w:proofErr w:type="spellEnd"/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</w:rPr>
              <w:t xml:space="preserve">; </w:t>
            </w:r>
            <w:r w:rsidRPr="003E2FCD">
              <w:rPr>
                <w:rFonts w:ascii="Times New Roman" w:hAnsi="Times New Roman" w:cs="Times New Roman"/>
                <w:sz w:val="21"/>
                <w:szCs w:val="21"/>
              </w:rPr>
              <w:br/>
            </w:r>
            <w:proofErr w:type="spellStart"/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</w:rPr>
              <w:t>Практическая</w:t>
            </w:r>
            <w:proofErr w:type="spellEnd"/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</w:rPr>
              <w:t xml:space="preserve"> </w:t>
            </w:r>
            <w:proofErr w:type="spellStart"/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</w:rPr>
              <w:t>работа</w:t>
            </w:r>
            <w:proofErr w:type="spellEnd"/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3E2FCD" w:rsidRDefault="008C696D" w:rsidP="003E2FCD">
            <w:pPr>
              <w:pStyle w:val="a9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  <w:lang w:val="ru-RU"/>
              </w:rPr>
              <w:t>Российская электронная школа.</w:t>
            </w:r>
          </w:p>
          <w:p w:rsidR="0072301C" w:rsidRPr="003E2FCD" w:rsidRDefault="008C696D" w:rsidP="003E2FCD">
            <w:pPr>
              <w:pStyle w:val="a9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</w:rPr>
              <w:t>https</w:t>
            </w:r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  <w:lang w:val="ru-RU"/>
              </w:rPr>
              <w:t>://</w:t>
            </w:r>
            <w:proofErr w:type="spellStart"/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</w:rPr>
              <w:t>resh</w:t>
            </w:r>
            <w:proofErr w:type="spellEnd"/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  <w:lang w:val="ru-RU"/>
              </w:rPr>
              <w:t>.</w:t>
            </w:r>
            <w:proofErr w:type="spellStart"/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</w:rPr>
              <w:t>edu</w:t>
            </w:r>
            <w:proofErr w:type="spellEnd"/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  <w:lang w:val="ru-RU"/>
              </w:rPr>
              <w:t>.</w:t>
            </w:r>
            <w:proofErr w:type="spellStart"/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</w:rPr>
              <w:t>ru</w:t>
            </w:r>
            <w:proofErr w:type="spellEnd"/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  <w:lang w:val="ru-RU"/>
              </w:rPr>
              <w:t>/.</w:t>
            </w:r>
          </w:p>
          <w:p w:rsidR="0072301C" w:rsidRPr="003E2FCD" w:rsidRDefault="008C696D" w:rsidP="003E2FCD">
            <w:pPr>
              <w:pStyle w:val="a9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proofErr w:type="spellStart"/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  <w:lang w:val="ru-RU"/>
              </w:rPr>
              <w:t>Видеоуроки</w:t>
            </w:r>
            <w:proofErr w:type="spellEnd"/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  <w:lang w:val="ru-RU"/>
              </w:rPr>
              <w:t xml:space="preserve"> и тренажеры по географии</w:t>
            </w:r>
          </w:p>
        </w:tc>
      </w:tr>
      <w:tr w:rsidR="0072301C" w:rsidRPr="00121B6C" w:rsidTr="003E2FCD">
        <w:trPr>
          <w:trHeight w:hRule="exact" w:val="3667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3E2FCD" w:rsidRDefault="008C696D" w:rsidP="003E2FCD">
            <w:pPr>
              <w:pStyle w:val="a9"/>
              <w:rPr>
                <w:rFonts w:ascii="Times New Roman" w:hAnsi="Times New Roman" w:cs="Times New Roman"/>
                <w:sz w:val="21"/>
                <w:szCs w:val="21"/>
              </w:rPr>
            </w:pPr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</w:rPr>
              <w:t>1.2.</w:t>
            </w:r>
          </w:p>
        </w:tc>
        <w:tc>
          <w:tcPr>
            <w:tcW w:w="1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3E2FCD" w:rsidRDefault="008C696D" w:rsidP="003E2FCD">
            <w:pPr>
              <w:pStyle w:val="a9"/>
              <w:rPr>
                <w:rFonts w:ascii="Times New Roman" w:hAnsi="Times New Roman" w:cs="Times New Roman"/>
                <w:sz w:val="21"/>
                <w:szCs w:val="21"/>
              </w:rPr>
            </w:pPr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</w:rPr>
              <w:t xml:space="preserve">История </w:t>
            </w:r>
            <w:r w:rsidRPr="003E2FCD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</w:rPr>
              <w:t>географических открытий</w:t>
            </w:r>
          </w:p>
        </w:tc>
        <w:tc>
          <w:tcPr>
            <w:tcW w:w="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3E2FCD" w:rsidRDefault="008C696D" w:rsidP="003E2FCD">
            <w:pPr>
              <w:pStyle w:val="a9"/>
              <w:rPr>
                <w:rFonts w:ascii="Times New Roman" w:hAnsi="Times New Roman" w:cs="Times New Roman"/>
                <w:sz w:val="21"/>
                <w:szCs w:val="21"/>
              </w:rPr>
            </w:pPr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</w:rPr>
              <w:t>7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3E2FCD" w:rsidRDefault="008C696D" w:rsidP="003E2FCD">
            <w:pPr>
              <w:pStyle w:val="a9"/>
              <w:rPr>
                <w:rFonts w:ascii="Times New Roman" w:hAnsi="Times New Roman" w:cs="Times New Roman"/>
                <w:sz w:val="21"/>
                <w:szCs w:val="21"/>
              </w:rPr>
            </w:pPr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3E2FCD" w:rsidRDefault="008C696D" w:rsidP="003E2FCD">
            <w:pPr>
              <w:pStyle w:val="a9"/>
              <w:rPr>
                <w:rFonts w:ascii="Times New Roman" w:hAnsi="Times New Roman" w:cs="Times New Roman"/>
                <w:sz w:val="21"/>
                <w:szCs w:val="21"/>
              </w:rPr>
            </w:pPr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3E2FCD" w:rsidRDefault="008C696D" w:rsidP="003E2FCD">
            <w:pPr>
              <w:pStyle w:val="a9"/>
              <w:rPr>
                <w:rFonts w:ascii="Times New Roman" w:hAnsi="Times New Roman" w:cs="Times New Roman"/>
                <w:sz w:val="21"/>
                <w:szCs w:val="21"/>
              </w:rPr>
            </w:pPr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</w:rPr>
              <w:t>15.09.2022 27.10.2022</w:t>
            </w:r>
          </w:p>
        </w:tc>
        <w:tc>
          <w:tcPr>
            <w:tcW w:w="79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3E2FCD" w:rsidRDefault="008C696D" w:rsidP="003E2FCD">
            <w:pPr>
              <w:pStyle w:val="a9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  <w:lang w:val="ru-RU"/>
              </w:rPr>
              <w:t xml:space="preserve">Различать вклад великих путешественников в географическое изучение Земли, описывать и сравнивать маршруты их путешествий; </w:t>
            </w:r>
            <w:r w:rsidRPr="003E2FCD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br/>
            </w:r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  <w:lang w:val="ru-RU"/>
              </w:rPr>
              <w:t xml:space="preserve">различать вклад российских путешественников и исследователей в географическое изучение Земли, описывать маршруты их путешествий; </w:t>
            </w:r>
            <w:r w:rsidRPr="003E2FCD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br/>
            </w:r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  <w:lang w:val="ru-RU"/>
              </w:rPr>
              <w:t xml:space="preserve">характеризовать основные этапы географического изучения Земли (в древности, в эпоху Средневековья, в эпоху Великих географических открытий, в </w:t>
            </w:r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</w:rPr>
              <w:t>XVII</w:t>
            </w:r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  <w:lang w:val="ru-RU"/>
              </w:rPr>
              <w:t>—</w:t>
            </w:r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</w:rPr>
              <w:t>XIX</w:t>
            </w:r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  <w:lang w:val="ru-RU"/>
              </w:rPr>
              <w:t xml:space="preserve"> </w:t>
            </w:r>
            <w:proofErr w:type="spellStart"/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  <w:lang w:val="ru-RU"/>
              </w:rPr>
              <w:t>вв</w:t>
            </w:r>
            <w:proofErr w:type="spellEnd"/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  <w:lang w:val="ru-RU"/>
              </w:rPr>
              <w:t xml:space="preserve"> , современные географические исследования и открытия); </w:t>
            </w:r>
            <w:r w:rsidRPr="003E2FCD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br/>
            </w:r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  <w:lang w:val="ru-RU"/>
              </w:rPr>
              <w:t xml:space="preserve">сравнивать географические карты (при выполнении практической работы № 3); </w:t>
            </w:r>
            <w:r w:rsidRPr="003E2FCD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br/>
            </w:r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  <w:lang w:val="ru-RU"/>
              </w:rPr>
              <w:t xml:space="preserve">представлять текстовую информацию в графической форме (при выполнении практической работы № 1); находить в различных источниках, интегрировать, интерпретировать и использовать информацию необходимую для решения поставленной задачи, в том числе позволяющие оценить вклад российских путешественников и исследователей в развитие знаний о Земле; </w:t>
            </w:r>
            <w:r w:rsidRPr="003E2FCD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br/>
            </w:r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  <w:lang w:val="ru-RU"/>
              </w:rPr>
              <w:t>находить в картографических источниках аргументы, обосновывающие ответы на вопросы (при выполнении практической работы № 2);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3E2FCD" w:rsidRDefault="008C696D" w:rsidP="003E2FCD">
            <w:pPr>
              <w:pStyle w:val="a9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</w:rPr>
              <w:t>Устный</w:t>
            </w:r>
            <w:proofErr w:type="spellEnd"/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</w:rPr>
              <w:t xml:space="preserve"> </w:t>
            </w:r>
            <w:r w:rsidRPr="003E2FCD">
              <w:rPr>
                <w:rFonts w:ascii="Times New Roman" w:hAnsi="Times New Roman" w:cs="Times New Roman"/>
                <w:sz w:val="21"/>
                <w:szCs w:val="21"/>
              </w:rPr>
              <w:br/>
            </w:r>
            <w:proofErr w:type="spellStart"/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</w:rPr>
              <w:t>опрос</w:t>
            </w:r>
            <w:proofErr w:type="spellEnd"/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</w:rPr>
              <w:t xml:space="preserve">; </w:t>
            </w:r>
            <w:r w:rsidRPr="003E2FCD">
              <w:rPr>
                <w:rFonts w:ascii="Times New Roman" w:hAnsi="Times New Roman" w:cs="Times New Roman"/>
                <w:sz w:val="21"/>
                <w:szCs w:val="21"/>
              </w:rPr>
              <w:br/>
            </w:r>
            <w:proofErr w:type="spellStart"/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</w:rPr>
              <w:t>Практическая</w:t>
            </w:r>
            <w:proofErr w:type="spellEnd"/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</w:rPr>
              <w:t xml:space="preserve"> </w:t>
            </w:r>
            <w:proofErr w:type="spellStart"/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</w:rPr>
              <w:t>работа</w:t>
            </w:r>
            <w:proofErr w:type="spellEnd"/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3E2FCD" w:rsidRDefault="008C696D" w:rsidP="003E2FCD">
            <w:pPr>
              <w:pStyle w:val="a9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  <w:lang w:val="ru-RU"/>
              </w:rPr>
              <w:t>Российская электронная школа.</w:t>
            </w:r>
          </w:p>
          <w:p w:rsidR="0072301C" w:rsidRPr="003E2FCD" w:rsidRDefault="008C696D" w:rsidP="003E2FCD">
            <w:pPr>
              <w:pStyle w:val="a9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</w:rPr>
              <w:t>https</w:t>
            </w:r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  <w:lang w:val="ru-RU"/>
              </w:rPr>
              <w:t>://</w:t>
            </w:r>
            <w:proofErr w:type="spellStart"/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</w:rPr>
              <w:t>resh</w:t>
            </w:r>
            <w:proofErr w:type="spellEnd"/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  <w:lang w:val="ru-RU"/>
              </w:rPr>
              <w:t>.</w:t>
            </w:r>
            <w:proofErr w:type="spellStart"/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</w:rPr>
              <w:t>edu</w:t>
            </w:r>
            <w:proofErr w:type="spellEnd"/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  <w:lang w:val="ru-RU"/>
              </w:rPr>
              <w:t>.</w:t>
            </w:r>
            <w:proofErr w:type="spellStart"/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</w:rPr>
              <w:t>ru</w:t>
            </w:r>
            <w:proofErr w:type="spellEnd"/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  <w:lang w:val="ru-RU"/>
              </w:rPr>
              <w:t>/.</w:t>
            </w:r>
          </w:p>
          <w:p w:rsidR="0072301C" w:rsidRPr="003E2FCD" w:rsidRDefault="008C696D" w:rsidP="003E2FCD">
            <w:pPr>
              <w:pStyle w:val="a9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proofErr w:type="spellStart"/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  <w:lang w:val="ru-RU"/>
              </w:rPr>
              <w:t>Видеоуроки</w:t>
            </w:r>
            <w:proofErr w:type="spellEnd"/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  <w:lang w:val="ru-RU"/>
              </w:rPr>
              <w:t xml:space="preserve"> и тренажеры по географии</w:t>
            </w:r>
          </w:p>
        </w:tc>
      </w:tr>
      <w:tr w:rsidR="0072301C" w:rsidRPr="008C696D" w:rsidTr="003E2FCD">
        <w:trPr>
          <w:trHeight w:hRule="exact" w:val="348"/>
        </w:trPr>
        <w:tc>
          <w:tcPr>
            <w:tcW w:w="1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3E2FCD" w:rsidRDefault="008C696D" w:rsidP="003E2FCD">
            <w:pPr>
              <w:pStyle w:val="a9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</w:rPr>
              <w:t>Итого</w:t>
            </w:r>
            <w:proofErr w:type="spellEnd"/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</w:rPr>
              <w:t xml:space="preserve"> </w:t>
            </w:r>
            <w:proofErr w:type="spellStart"/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</w:rPr>
              <w:t>по</w:t>
            </w:r>
            <w:proofErr w:type="spellEnd"/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</w:rPr>
              <w:t xml:space="preserve"> </w:t>
            </w:r>
            <w:proofErr w:type="spellStart"/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</w:rPr>
              <w:t>разделу</w:t>
            </w:r>
            <w:proofErr w:type="spellEnd"/>
          </w:p>
        </w:tc>
        <w:tc>
          <w:tcPr>
            <w:tcW w:w="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3E2FCD" w:rsidRDefault="008C696D" w:rsidP="003E2FCD">
            <w:pPr>
              <w:pStyle w:val="a9"/>
              <w:rPr>
                <w:rFonts w:ascii="Times New Roman" w:hAnsi="Times New Roman" w:cs="Times New Roman"/>
                <w:sz w:val="21"/>
                <w:szCs w:val="21"/>
              </w:rPr>
            </w:pPr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</w:rPr>
              <w:t>9</w:t>
            </w:r>
          </w:p>
        </w:tc>
        <w:tc>
          <w:tcPr>
            <w:tcW w:w="1310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3E2FCD" w:rsidRDefault="0072301C" w:rsidP="003E2FCD">
            <w:pPr>
              <w:pStyle w:val="a9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72301C" w:rsidRPr="008C696D" w:rsidTr="003E2FCD">
        <w:trPr>
          <w:trHeight w:hRule="exact" w:val="348"/>
        </w:trPr>
        <w:tc>
          <w:tcPr>
            <w:tcW w:w="1550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3E2FCD" w:rsidRDefault="008C696D" w:rsidP="003E2FCD">
            <w:pPr>
              <w:pStyle w:val="a9"/>
              <w:rPr>
                <w:rFonts w:ascii="Times New Roman" w:hAnsi="Times New Roman" w:cs="Times New Roman"/>
                <w:sz w:val="21"/>
                <w:szCs w:val="21"/>
              </w:rPr>
            </w:pPr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</w:rPr>
              <w:t>Раздел 2. Изображения земной поверхности</w:t>
            </w:r>
          </w:p>
        </w:tc>
      </w:tr>
      <w:tr w:rsidR="0072301C" w:rsidRPr="00121B6C" w:rsidTr="003E2FCD">
        <w:trPr>
          <w:trHeight w:hRule="exact" w:val="298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3E2FCD" w:rsidRDefault="008C696D" w:rsidP="003E2FCD">
            <w:pPr>
              <w:pStyle w:val="a9"/>
              <w:rPr>
                <w:rFonts w:ascii="Times New Roman" w:hAnsi="Times New Roman" w:cs="Times New Roman"/>
                <w:sz w:val="21"/>
                <w:szCs w:val="21"/>
              </w:rPr>
            </w:pPr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</w:rPr>
              <w:lastRenderedPageBreak/>
              <w:t>2.1.</w:t>
            </w:r>
          </w:p>
        </w:tc>
        <w:tc>
          <w:tcPr>
            <w:tcW w:w="1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3E2FCD" w:rsidRDefault="008C696D" w:rsidP="003E2FCD">
            <w:pPr>
              <w:pStyle w:val="a9"/>
              <w:rPr>
                <w:rFonts w:ascii="Times New Roman" w:hAnsi="Times New Roman" w:cs="Times New Roman"/>
                <w:sz w:val="21"/>
                <w:szCs w:val="21"/>
              </w:rPr>
            </w:pPr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</w:rPr>
              <w:t>Планы местности</w:t>
            </w:r>
          </w:p>
        </w:tc>
        <w:tc>
          <w:tcPr>
            <w:tcW w:w="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3E2FCD" w:rsidRDefault="008C696D" w:rsidP="003E2FCD">
            <w:pPr>
              <w:pStyle w:val="a9"/>
              <w:rPr>
                <w:rFonts w:ascii="Times New Roman" w:hAnsi="Times New Roman" w:cs="Times New Roman"/>
                <w:sz w:val="21"/>
                <w:szCs w:val="21"/>
              </w:rPr>
            </w:pPr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</w:rPr>
              <w:t>5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3E2FCD" w:rsidRDefault="008C696D" w:rsidP="003E2FCD">
            <w:pPr>
              <w:pStyle w:val="a9"/>
              <w:rPr>
                <w:rFonts w:ascii="Times New Roman" w:hAnsi="Times New Roman" w:cs="Times New Roman"/>
                <w:sz w:val="21"/>
                <w:szCs w:val="21"/>
              </w:rPr>
            </w:pPr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</w:rPr>
              <w:t>0</w:t>
            </w:r>
          </w:p>
        </w:tc>
        <w:tc>
          <w:tcPr>
            <w:tcW w:w="1528" w:type="dxa"/>
            <w:gridSpan w:val="3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3E2FCD" w:rsidRDefault="008C696D" w:rsidP="003E2FCD">
            <w:pPr>
              <w:pStyle w:val="a9"/>
              <w:rPr>
                <w:rFonts w:ascii="Times New Roman" w:hAnsi="Times New Roman" w:cs="Times New Roman"/>
                <w:sz w:val="21"/>
                <w:szCs w:val="21"/>
              </w:rPr>
            </w:pPr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</w:rPr>
              <w:t>2</w:t>
            </w:r>
          </w:p>
        </w:tc>
        <w:tc>
          <w:tcPr>
            <w:tcW w:w="866" w:type="dxa"/>
            <w:gridSpan w:val="4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3E2FCD" w:rsidRDefault="008C696D" w:rsidP="003E2FCD">
            <w:pPr>
              <w:pStyle w:val="a9"/>
              <w:rPr>
                <w:rFonts w:ascii="Times New Roman" w:hAnsi="Times New Roman" w:cs="Times New Roman"/>
                <w:sz w:val="21"/>
                <w:szCs w:val="21"/>
              </w:rPr>
            </w:pPr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</w:rPr>
              <w:t>10.11.2022 08.12.2022</w:t>
            </w: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3E2FCD" w:rsidRDefault="008C696D" w:rsidP="003E2FCD">
            <w:pPr>
              <w:pStyle w:val="a9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  <w:lang w:val="ru-RU"/>
              </w:rPr>
              <w:t>Применять понятия «план местности», «аэрофотоснимок», «ориентирование на местности», «стороны горизонта», «горизонтали», «масштаб», «условные знаки» для решения учебных и (или) практико-</w:t>
            </w:r>
            <w:r w:rsidRPr="003E2FCD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br/>
            </w:r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  <w:lang w:val="ru-RU"/>
              </w:rPr>
              <w:t xml:space="preserve">ориентированных задач; </w:t>
            </w:r>
            <w:r w:rsidRPr="003E2FCD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br/>
            </w:r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  <w:lang w:val="ru-RU"/>
              </w:rPr>
              <w:t xml:space="preserve">определять по плану расстояния между объектами на местности (при выполнении практической работы № 1); определять направления по плану (при выполнении практической работы № 1); </w:t>
            </w:r>
            <w:r w:rsidRPr="003E2FCD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br/>
            </w:r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  <w:lang w:val="ru-RU"/>
              </w:rPr>
              <w:t xml:space="preserve">ориентироваться на местности по плану и с помощью планов местности в мобильных приложениях; сравнивать абсолютные и относительные высоты объектов с помощью плана местности; </w:t>
            </w:r>
            <w:r w:rsidRPr="003E2FCD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br/>
            </w:r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  <w:lang w:val="ru-RU"/>
              </w:rPr>
              <w:t>составлять описание маршрута по плану местности (при выполнении практической работы № 2);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3E2FCD" w:rsidRDefault="008C696D" w:rsidP="003E2FCD">
            <w:pPr>
              <w:pStyle w:val="a9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  <w:lang w:val="ru-RU"/>
              </w:rPr>
              <w:t xml:space="preserve">Письменный контроль; </w:t>
            </w:r>
            <w:r w:rsidRPr="003E2FCD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br/>
            </w:r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  <w:lang w:val="ru-RU"/>
              </w:rPr>
              <w:t xml:space="preserve">Устный </w:t>
            </w:r>
            <w:r w:rsidRPr="003E2FCD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br/>
            </w:r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  <w:lang w:val="ru-RU"/>
              </w:rPr>
              <w:t xml:space="preserve">опрос; </w:t>
            </w:r>
            <w:r w:rsidRPr="003E2FCD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br/>
            </w:r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  <w:lang w:val="ru-RU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3E2FCD" w:rsidRDefault="008C696D" w:rsidP="003E2FCD">
            <w:pPr>
              <w:pStyle w:val="a9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  <w:lang w:val="ru-RU"/>
              </w:rPr>
              <w:t>Российская электронная школа.</w:t>
            </w:r>
          </w:p>
          <w:p w:rsidR="0072301C" w:rsidRPr="003E2FCD" w:rsidRDefault="008C696D" w:rsidP="003E2FCD">
            <w:pPr>
              <w:pStyle w:val="a9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</w:rPr>
              <w:t>https</w:t>
            </w:r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  <w:lang w:val="ru-RU"/>
              </w:rPr>
              <w:t>://</w:t>
            </w:r>
            <w:proofErr w:type="spellStart"/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</w:rPr>
              <w:t>resh</w:t>
            </w:r>
            <w:proofErr w:type="spellEnd"/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  <w:lang w:val="ru-RU"/>
              </w:rPr>
              <w:t>.</w:t>
            </w:r>
            <w:proofErr w:type="spellStart"/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</w:rPr>
              <w:t>edu</w:t>
            </w:r>
            <w:proofErr w:type="spellEnd"/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  <w:lang w:val="ru-RU"/>
              </w:rPr>
              <w:t>.</w:t>
            </w:r>
            <w:proofErr w:type="spellStart"/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</w:rPr>
              <w:t>ru</w:t>
            </w:r>
            <w:proofErr w:type="spellEnd"/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  <w:lang w:val="ru-RU"/>
              </w:rPr>
              <w:t>/.</w:t>
            </w:r>
          </w:p>
          <w:p w:rsidR="0072301C" w:rsidRPr="003E2FCD" w:rsidRDefault="008C696D" w:rsidP="003E2FCD">
            <w:pPr>
              <w:pStyle w:val="a9"/>
              <w:rPr>
                <w:rFonts w:ascii="Times New Roman" w:hAnsi="Times New Roman" w:cs="Times New Roman"/>
                <w:w w:val="97"/>
                <w:sz w:val="21"/>
                <w:szCs w:val="21"/>
                <w:lang w:val="ru-RU"/>
              </w:rPr>
            </w:pPr>
            <w:proofErr w:type="spellStart"/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  <w:lang w:val="ru-RU"/>
              </w:rPr>
              <w:t>Видеоуроки</w:t>
            </w:r>
            <w:proofErr w:type="spellEnd"/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  <w:lang w:val="ru-RU"/>
              </w:rPr>
              <w:t xml:space="preserve"> и тренажеры по географии</w:t>
            </w:r>
          </w:p>
        </w:tc>
      </w:tr>
      <w:tr w:rsidR="0072301C" w:rsidRPr="00121B6C" w:rsidTr="003E2FCD">
        <w:trPr>
          <w:trHeight w:hRule="exact" w:val="2136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3E2FCD" w:rsidRDefault="008C696D" w:rsidP="003E2FCD">
            <w:pPr>
              <w:pStyle w:val="a9"/>
              <w:rPr>
                <w:rFonts w:ascii="Times New Roman" w:hAnsi="Times New Roman" w:cs="Times New Roman"/>
                <w:sz w:val="21"/>
                <w:szCs w:val="21"/>
              </w:rPr>
            </w:pPr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</w:rPr>
              <w:t>2.2.</w:t>
            </w:r>
          </w:p>
        </w:tc>
        <w:tc>
          <w:tcPr>
            <w:tcW w:w="1479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3E2FCD" w:rsidRDefault="008C696D" w:rsidP="003E2FCD">
            <w:pPr>
              <w:pStyle w:val="a9"/>
              <w:rPr>
                <w:rFonts w:ascii="Times New Roman" w:hAnsi="Times New Roman" w:cs="Times New Roman"/>
                <w:sz w:val="21"/>
                <w:szCs w:val="21"/>
              </w:rPr>
            </w:pPr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</w:rPr>
              <w:t>Географические карты</w:t>
            </w:r>
          </w:p>
        </w:tc>
        <w:tc>
          <w:tcPr>
            <w:tcW w:w="528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3E2FCD" w:rsidRDefault="008C696D" w:rsidP="003E2FCD">
            <w:pPr>
              <w:pStyle w:val="a9"/>
              <w:rPr>
                <w:rFonts w:ascii="Times New Roman" w:hAnsi="Times New Roman" w:cs="Times New Roman"/>
                <w:sz w:val="21"/>
                <w:szCs w:val="21"/>
              </w:rPr>
            </w:pPr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</w:rPr>
              <w:t>5</w:t>
            </w:r>
          </w:p>
        </w:tc>
        <w:tc>
          <w:tcPr>
            <w:tcW w:w="7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3E2FCD" w:rsidRDefault="008C696D" w:rsidP="003E2FCD">
            <w:pPr>
              <w:pStyle w:val="a9"/>
              <w:rPr>
                <w:rFonts w:ascii="Times New Roman" w:hAnsi="Times New Roman" w:cs="Times New Roman"/>
                <w:sz w:val="21"/>
                <w:szCs w:val="21"/>
              </w:rPr>
            </w:pPr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</w:rPr>
              <w:t>0</w:t>
            </w:r>
          </w:p>
        </w:tc>
        <w:tc>
          <w:tcPr>
            <w:tcW w:w="1528" w:type="dxa"/>
            <w:gridSpan w:val="3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3E2FCD" w:rsidRDefault="008C696D" w:rsidP="003E2FCD">
            <w:pPr>
              <w:pStyle w:val="a9"/>
              <w:rPr>
                <w:rFonts w:ascii="Times New Roman" w:hAnsi="Times New Roman" w:cs="Times New Roman"/>
                <w:sz w:val="21"/>
                <w:szCs w:val="21"/>
              </w:rPr>
            </w:pPr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</w:rPr>
              <w:t>2</w:t>
            </w:r>
          </w:p>
        </w:tc>
        <w:tc>
          <w:tcPr>
            <w:tcW w:w="866" w:type="dxa"/>
            <w:gridSpan w:val="4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3E2FCD" w:rsidRDefault="008C696D" w:rsidP="003E2FCD">
            <w:pPr>
              <w:pStyle w:val="a9"/>
              <w:rPr>
                <w:rFonts w:ascii="Times New Roman" w:hAnsi="Times New Roman" w:cs="Times New Roman"/>
                <w:sz w:val="21"/>
                <w:szCs w:val="21"/>
              </w:rPr>
            </w:pPr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</w:rPr>
              <w:t>15.12.2022 19.01.2023</w:t>
            </w:r>
          </w:p>
        </w:tc>
        <w:tc>
          <w:tcPr>
            <w:tcW w:w="75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3E2FCD" w:rsidRDefault="008C696D" w:rsidP="003E2FCD">
            <w:pPr>
              <w:pStyle w:val="a9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  <w:lang w:val="ru-RU"/>
              </w:rPr>
              <w:t xml:space="preserve">Различать понятия «параллель» и «меридиан»; </w:t>
            </w:r>
            <w:r w:rsidRPr="003E2FCD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br/>
            </w:r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  <w:lang w:val="ru-RU"/>
              </w:rPr>
              <w:t xml:space="preserve">определять направления, расстояния и географические координаты по картам (при выполнении практических работ № 1, 2); </w:t>
            </w:r>
            <w:r w:rsidRPr="003E2FCD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br/>
            </w:r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  <w:lang w:val="ru-RU"/>
              </w:rPr>
              <w:t>применять понятия «географическая карта», «параллель», «меридиан» для решения учебных и (или) практико-ориентированных задач;</w:t>
            </w:r>
          </w:p>
        </w:tc>
        <w:tc>
          <w:tcPr>
            <w:tcW w:w="1080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3E2FCD" w:rsidRDefault="008C696D" w:rsidP="003E2FCD">
            <w:pPr>
              <w:pStyle w:val="a9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  <w:lang w:val="ru-RU"/>
              </w:rPr>
              <w:t xml:space="preserve">Письменный контроль; </w:t>
            </w:r>
            <w:r w:rsidRPr="003E2FCD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br/>
            </w:r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  <w:lang w:val="ru-RU"/>
              </w:rPr>
              <w:t xml:space="preserve">Устный </w:t>
            </w:r>
            <w:r w:rsidRPr="003E2FCD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br/>
            </w:r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  <w:lang w:val="ru-RU"/>
              </w:rPr>
              <w:t xml:space="preserve">опрос; </w:t>
            </w:r>
            <w:r w:rsidRPr="003E2FCD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br/>
            </w:r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  <w:lang w:val="ru-RU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3E2FCD" w:rsidRDefault="008C696D" w:rsidP="003E2FCD">
            <w:pPr>
              <w:pStyle w:val="a9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  <w:lang w:val="ru-RU"/>
              </w:rPr>
              <w:t>Российская электронная школа.</w:t>
            </w:r>
          </w:p>
          <w:p w:rsidR="0072301C" w:rsidRPr="003E2FCD" w:rsidRDefault="008C696D" w:rsidP="003E2FCD">
            <w:pPr>
              <w:pStyle w:val="a9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</w:rPr>
              <w:t>https</w:t>
            </w:r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  <w:lang w:val="ru-RU"/>
              </w:rPr>
              <w:t>://</w:t>
            </w:r>
            <w:proofErr w:type="spellStart"/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</w:rPr>
              <w:t>resh</w:t>
            </w:r>
            <w:proofErr w:type="spellEnd"/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  <w:lang w:val="ru-RU"/>
              </w:rPr>
              <w:t>.</w:t>
            </w:r>
            <w:proofErr w:type="spellStart"/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</w:rPr>
              <w:t>edu</w:t>
            </w:r>
            <w:proofErr w:type="spellEnd"/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  <w:lang w:val="ru-RU"/>
              </w:rPr>
              <w:t>.</w:t>
            </w:r>
            <w:proofErr w:type="spellStart"/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</w:rPr>
              <w:t>ru</w:t>
            </w:r>
            <w:proofErr w:type="spellEnd"/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  <w:lang w:val="ru-RU"/>
              </w:rPr>
              <w:t>/.</w:t>
            </w:r>
          </w:p>
          <w:p w:rsidR="0072301C" w:rsidRPr="003E2FCD" w:rsidRDefault="008C696D" w:rsidP="003E2FCD">
            <w:pPr>
              <w:pStyle w:val="a9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proofErr w:type="spellStart"/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  <w:lang w:val="ru-RU"/>
              </w:rPr>
              <w:t>Видеоуроки</w:t>
            </w:r>
            <w:proofErr w:type="spellEnd"/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  <w:lang w:val="ru-RU"/>
              </w:rPr>
              <w:t xml:space="preserve"> и тренажеры по географии</w:t>
            </w:r>
          </w:p>
        </w:tc>
      </w:tr>
      <w:tr w:rsidR="0072301C" w:rsidRPr="008C696D" w:rsidTr="003E2FCD">
        <w:trPr>
          <w:trHeight w:hRule="exact" w:val="328"/>
        </w:trPr>
        <w:tc>
          <w:tcPr>
            <w:tcW w:w="1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3E2FCD" w:rsidRDefault="008C696D" w:rsidP="003E2FCD">
            <w:pPr>
              <w:pStyle w:val="a9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</w:rPr>
              <w:t>Итого</w:t>
            </w:r>
            <w:proofErr w:type="spellEnd"/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</w:rPr>
              <w:t xml:space="preserve"> </w:t>
            </w:r>
            <w:proofErr w:type="spellStart"/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</w:rPr>
              <w:t>по</w:t>
            </w:r>
            <w:proofErr w:type="spellEnd"/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</w:rPr>
              <w:t xml:space="preserve"> </w:t>
            </w:r>
            <w:proofErr w:type="spellStart"/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</w:rPr>
              <w:t>разделу</w:t>
            </w:r>
            <w:proofErr w:type="spellEnd"/>
          </w:p>
        </w:tc>
        <w:tc>
          <w:tcPr>
            <w:tcW w:w="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3E2FCD" w:rsidRDefault="008C696D" w:rsidP="003E2FCD">
            <w:pPr>
              <w:pStyle w:val="a9"/>
              <w:rPr>
                <w:rFonts w:ascii="Times New Roman" w:hAnsi="Times New Roman" w:cs="Times New Roman"/>
                <w:sz w:val="21"/>
                <w:szCs w:val="21"/>
              </w:rPr>
            </w:pPr>
            <w:r w:rsidRPr="003E2FCD">
              <w:rPr>
                <w:rFonts w:ascii="Times New Roman" w:hAnsi="Times New Roman" w:cs="Times New Roman"/>
                <w:w w:val="97"/>
                <w:sz w:val="21"/>
                <w:szCs w:val="21"/>
              </w:rPr>
              <w:t>10</w:t>
            </w:r>
          </w:p>
        </w:tc>
        <w:tc>
          <w:tcPr>
            <w:tcW w:w="1310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3E2FCD" w:rsidRDefault="0072301C" w:rsidP="003E2FCD">
            <w:pPr>
              <w:pStyle w:val="a9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3E2FCD" w:rsidRPr="00121B6C" w:rsidTr="008152AD">
        <w:trPr>
          <w:trHeight w:hRule="exact" w:val="355"/>
        </w:trPr>
        <w:tc>
          <w:tcPr>
            <w:tcW w:w="1550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E2FCD" w:rsidRPr="00B012F5" w:rsidRDefault="003E2FCD" w:rsidP="003E2FCD">
            <w:pPr>
              <w:pStyle w:val="a9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3E2FC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1"/>
                <w:szCs w:val="21"/>
                <w:lang w:val="ru-RU"/>
              </w:rPr>
              <w:t>Раздел 3. Земля - планета Солнечной системы</w:t>
            </w:r>
          </w:p>
        </w:tc>
      </w:tr>
      <w:tr w:rsidR="003E2FCD" w:rsidRPr="00121B6C" w:rsidTr="003E2FCD">
        <w:trPr>
          <w:trHeight w:hRule="exact" w:val="3124"/>
        </w:trPr>
        <w:tc>
          <w:tcPr>
            <w:tcW w:w="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E2FCD" w:rsidRPr="003E2FCD" w:rsidRDefault="003E2FCD" w:rsidP="008152A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</w:rPr>
              <w:t>3.1.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2FCD" w:rsidRPr="003E2FCD" w:rsidRDefault="003E2FCD" w:rsidP="008152AD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  <w:sz w:val="21"/>
                <w:szCs w:val="21"/>
              </w:rPr>
            </w:pPr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</w:rPr>
              <w:t xml:space="preserve">Земля - планета Солнечной </w:t>
            </w:r>
            <w:r w:rsidRPr="003E2FCD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</w:rPr>
              <w:t>системы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2FCD" w:rsidRPr="003E2FCD" w:rsidRDefault="003E2FCD" w:rsidP="008152A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1"/>
                <w:szCs w:val="21"/>
              </w:rPr>
            </w:pPr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</w:rPr>
              <w:t>4</w:t>
            </w:r>
          </w:p>
        </w:tc>
        <w:tc>
          <w:tcPr>
            <w:tcW w:w="7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2FCD" w:rsidRPr="003E2FCD" w:rsidRDefault="003E2FCD" w:rsidP="008152A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1"/>
                <w:szCs w:val="21"/>
              </w:rPr>
            </w:pPr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</w:rPr>
              <w:t>0</w:t>
            </w:r>
          </w:p>
        </w:tc>
        <w:tc>
          <w:tcPr>
            <w:tcW w:w="154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2FCD" w:rsidRPr="003E2FCD" w:rsidRDefault="003E2FCD" w:rsidP="008152A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1"/>
                <w:szCs w:val="21"/>
              </w:rPr>
            </w:pPr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2FCD" w:rsidRPr="003E2FCD" w:rsidRDefault="003E2FCD" w:rsidP="008152AD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</w:rPr>
              <w:t>26.01.2023 16.02.2023</w:t>
            </w:r>
          </w:p>
        </w:tc>
        <w:tc>
          <w:tcPr>
            <w:tcW w:w="755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2FCD" w:rsidRPr="003E2FCD" w:rsidRDefault="003E2FCD" w:rsidP="008152AD">
            <w:pPr>
              <w:autoSpaceDE w:val="0"/>
              <w:autoSpaceDN w:val="0"/>
              <w:spacing w:before="78" w:after="0" w:line="254" w:lineRule="auto"/>
              <w:ind w:left="72" w:right="144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  <w:lang w:val="ru-RU"/>
              </w:rPr>
              <w:t xml:space="preserve">использовать понятия «земная ось», «географические полюсы», «тропики», «экватор», «полярные </w:t>
            </w:r>
            <w:proofErr w:type="spellStart"/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  <w:lang w:val="ru-RU"/>
              </w:rPr>
              <w:t>круги»,«пояса</w:t>
            </w:r>
            <w:proofErr w:type="spellEnd"/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  <w:lang w:val="ru-RU"/>
              </w:rPr>
              <w:t xml:space="preserve"> освещённости»; «дни равноденствия и солнцестояния» при решении задач: указания параллелей, на которых Солнце находится в зените в дни равноденствий и солнцестояний; сравнивать продолжительность светового дня в дни равноденствий и солнцестояний в Северном и Южном полушариях; </w:t>
            </w:r>
            <w:r w:rsidRPr="003E2FCD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br/>
            </w:r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  <w:lang w:val="ru-RU"/>
              </w:rPr>
              <w:t xml:space="preserve">объяснять смену времён года на Земле движением Земли вокруг Солнца и постоянным наклоном земной оси к плоскости орбиты; </w:t>
            </w:r>
            <w:r w:rsidRPr="003E2FCD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br/>
            </w:r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  <w:lang w:val="ru-RU"/>
              </w:rPr>
              <w:t xml:space="preserve">объяснять различия в продолжительности светового дня в течение года на разных широтах; </w:t>
            </w:r>
            <w:r w:rsidRPr="003E2FCD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br/>
            </w:r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  <w:lang w:val="ru-RU"/>
              </w:rPr>
              <w:t>приводить примеры влияния формы, размеров и движений Земли на мир живой и неживой природы;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2FCD" w:rsidRPr="003E2FCD" w:rsidRDefault="003E2FCD" w:rsidP="008152AD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</w:rPr>
              <w:t>Устный</w:t>
            </w:r>
            <w:proofErr w:type="spellEnd"/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</w:rPr>
              <w:t xml:space="preserve"> </w:t>
            </w:r>
            <w:r w:rsidRPr="003E2FCD">
              <w:rPr>
                <w:rFonts w:ascii="Times New Roman" w:hAnsi="Times New Roman" w:cs="Times New Roman"/>
                <w:sz w:val="21"/>
                <w:szCs w:val="21"/>
              </w:rPr>
              <w:br/>
            </w:r>
            <w:proofErr w:type="spellStart"/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</w:rPr>
              <w:t>опрос</w:t>
            </w:r>
            <w:proofErr w:type="spellEnd"/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</w:rPr>
              <w:t xml:space="preserve">; </w:t>
            </w:r>
            <w:r w:rsidRPr="003E2FCD">
              <w:rPr>
                <w:rFonts w:ascii="Times New Roman" w:hAnsi="Times New Roman" w:cs="Times New Roman"/>
                <w:sz w:val="21"/>
                <w:szCs w:val="21"/>
              </w:rPr>
              <w:br/>
            </w:r>
            <w:proofErr w:type="spellStart"/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</w:rPr>
              <w:t>Практическая</w:t>
            </w:r>
            <w:proofErr w:type="spellEnd"/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</w:rPr>
              <w:t xml:space="preserve"> </w:t>
            </w:r>
            <w:proofErr w:type="spellStart"/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</w:rPr>
              <w:t>работа</w:t>
            </w:r>
            <w:proofErr w:type="spellEnd"/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</w:rPr>
              <w:t>;</w:t>
            </w:r>
          </w:p>
        </w:tc>
        <w:tc>
          <w:tcPr>
            <w:tcW w:w="139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E2FCD" w:rsidRPr="003E2FCD" w:rsidRDefault="003E2FCD" w:rsidP="008152AD">
            <w:pPr>
              <w:autoSpaceDE w:val="0"/>
              <w:autoSpaceDN w:val="0"/>
              <w:spacing w:before="78" w:after="0" w:line="247" w:lineRule="auto"/>
              <w:ind w:left="72" w:right="432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  <w:lang w:val="ru-RU"/>
              </w:rPr>
              <w:t>Российская электронная школа.</w:t>
            </w:r>
          </w:p>
          <w:p w:rsidR="003E2FCD" w:rsidRPr="003E2FCD" w:rsidRDefault="003E2FCD" w:rsidP="008152AD">
            <w:pPr>
              <w:autoSpaceDE w:val="0"/>
              <w:autoSpaceDN w:val="0"/>
              <w:spacing w:before="20" w:after="0" w:line="23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</w:rPr>
              <w:t>https</w:t>
            </w:r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  <w:lang w:val="ru-RU"/>
              </w:rPr>
              <w:t>://</w:t>
            </w:r>
            <w:proofErr w:type="spellStart"/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</w:rPr>
              <w:t>resh</w:t>
            </w:r>
            <w:proofErr w:type="spellEnd"/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  <w:lang w:val="ru-RU"/>
              </w:rPr>
              <w:t>.</w:t>
            </w:r>
            <w:proofErr w:type="spellStart"/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</w:rPr>
              <w:t>edu</w:t>
            </w:r>
            <w:proofErr w:type="spellEnd"/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  <w:lang w:val="ru-RU"/>
              </w:rPr>
              <w:t>.</w:t>
            </w:r>
            <w:proofErr w:type="spellStart"/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</w:rPr>
              <w:t>ru</w:t>
            </w:r>
            <w:proofErr w:type="spellEnd"/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  <w:lang w:val="ru-RU"/>
              </w:rPr>
              <w:t>/.</w:t>
            </w:r>
          </w:p>
          <w:p w:rsidR="003E2FCD" w:rsidRPr="003E2FCD" w:rsidRDefault="003E2FCD" w:rsidP="008152AD">
            <w:pPr>
              <w:autoSpaceDE w:val="0"/>
              <w:autoSpaceDN w:val="0"/>
              <w:spacing w:before="20" w:after="0" w:line="247" w:lineRule="auto"/>
              <w:ind w:left="72" w:right="368"/>
              <w:jc w:val="both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proofErr w:type="spellStart"/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  <w:lang w:val="ru-RU"/>
              </w:rPr>
              <w:t>Видеоуроки</w:t>
            </w:r>
            <w:proofErr w:type="spellEnd"/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  <w:lang w:val="ru-RU"/>
              </w:rPr>
              <w:t xml:space="preserve"> и тренажеры по географии</w:t>
            </w:r>
          </w:p>
        </w:tc>
      </w:tr>
    </w:tbl>
    <w:p w:rsidR="0072301C" w:rsidRPr="00B012F5" w:rsidRDefault="0072301C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72301C" w:rsidRPr="00B012F5" w:rsidRDefault="0072301C">
      <w:pPr>
        <w:rPr>
          <w:rFonts w:ascii="Times New Roman" w:hAnsi="Times New Roman" w:cs="Times New Roman"/>
          <w:sz w:val="24"/>
          <w:szCs w:val="24"/>
          <w:lang w:val="ru-RU"/>
        </w:rPr>
        <w:sectPr w:rsidR="0072301C" w:rsidRPr="00B012F5">
          <w:pgSz w:w="16840" w:h="11900"/>
          <w:pgMar w:top="282" w:right="640" w:bottom="328" w:left="666" w:header="720" w:footer="720" w:gutter="0"/>
          <w:cols w:space="720" w:equalWidth="0">
            <w:col w:w="15534" w:space="0"/>
          </w:cols>
          <w:docGrid w:linePitch="360"/>
        </w:sect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478"/>
        <w:gridCol w:w="528"/>
        <w:gridCol w:w="1104"/>
        <w:gridCol w:w="1140"/>
        <w:gridCol w:w="866"/>
        <w:gridCol w:w="7528"/>
        <w:gridCol w:w="1080"/>
        <w:gridCol w:w="1382"/>
      </w:tblGrid>
      <w:tr w:rsidR="0072301C" w:rsidRPr="003E2FCD">
        <w:trPr>
          <w:trHeight w:hRule="exact" w:val="348"/>
        </w:trPr>
        <w:tc>
          <w:tcPr>
            <w:tcW w:w="1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3E2FCD" w:rsidRDefault="008C696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</w:rPr>
              <w:lastRenderedPageBreak/>
              <w:t>Итого</w:t>
            </w:r>
            <w:proofErr w:type="spellEnd"/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</w:rPr>
              <w:t xml:space="preserve"> </w:t>
            </w:r>
            <w:proofErr w:type="spellStart"/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</w:rPr>
              <w:t>по</w:t>
            </w:r>
            <w:proofErr w:type="spellEnd"/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</w:rPr>
              <w:t xml:space="preserve"> </w:t>
            </w:r>
            <w:proofErr w:type="spellStart"/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3E2FCD" w:rsidRDefault="008C696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1"/>
                <w:szCs w:val="21"/>
              </w:rPr>
            </w:pPr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</w:rPr>
              <w:t>4</w:t>
            </w:r>
          </w:p>
        </w:tc>
        <w:tc>
          <w:tcPr>
            <w:tcW w:w="131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3E2FCD" w:rsidRDefault="0072301C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72301C" w:rsidRPr="003E2FCD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3E2FCD" w:rsidRDefault="008C696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1"/>
                <w:szCs w:val="21"/>
              </w:rPr>
            </w:pPr>
            <w:r w:rsidRPr="003E2FC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1"/>
                <w:szCs w:val="21"/>
              </w:rPr>
              <w:t>Раздел 4. Оболочки Земли</w:t>
            </w:r>
          </w:p>
        </w:tc>
      </w:tr>
      <w:tr w:rsidR="0072301C" w:rsidRPr="00121B6C" w:rsidTr="003E2FCD">
        <w:trPr>
          <w:trHeight w:hRule="exact" w:val="398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3E2FCD" w:rsidRDefault="008C696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</w:rPr>
              <w:t>4.1.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3E2FCD" w:rsidRDefault="008C696D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1"/>
                <w:szCs w:val="21"/>
              </w:rPr>
            </w:pPr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</w:rPr>
              <w:t>Литосфера -</w:t>
            </w:r>
            <w:r w:rsidRPr="003E2FCD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</w:rPr>
              <w:t>каменная оболочка Земли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3E2FCD" w:rsidRDefault="008C696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1"/>
                <w:szCs w:val="21"/>
              </w:rPr>
            </w:pPr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3E2FCD" w:rsidRDefault="008C696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1"/>
                <w:szCs w:val="21"/>
              </w:rPr>
            </w:pPr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3E2FCD" w:rsidRDefault="008C696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1"/>
                <w:szCs w:val="21"/>
              </w:rPr>
            </w:pPr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3E2FCD" w:rsidRDefault="008C696D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</w:rPr>
              <w:t>23.02.2023 13.04.2023</w:t>
            </w:r>
          </w:p>
        </w:tc>
        <w:tc>
          <w:tcPr>
            <w:tcW w:w="7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3E2FCD" w:rsidRDefault="008C696D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  <w:lang w:val="ru-RU"/>
              </w:rPr>
              <w:t xml:space="preserve">Описывать внутренне строение Земли; </w:t>
            </w:r>
            <w:r w:rsidRPr="003E2FCD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br/>
            </w:r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  <w:lang w:val="ru-RU"/>
              </w:rPr>
              <w:t xml:space="preserve">различать изученные минералы и горные породы, различать понятия «ядро», «мантия», «земная </w:t>
            </w:r>
            <w:proofErr w:type="spellStart"/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  <w:lang w:val="ru-RU"/>
              </w:rPr>
              <w:t>кора»,«мине</w:t>
            </w:r>
            <w:proofErr w:type="spellEnd"/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  <w:lang w:val="ru-RU"/>
              </w:rPr>
              <w:t xml:space="preserve">-рал» и «горная порода»; </w:t>
            </w:r>
            <w:r w:rsidRPr="003E2FCD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br/>
            </w:r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  <w:lang w:val="ru-RU"/>
              </w:rPr>
              <w:t xml:space="preserve">классифицировать изученные горные породы по происхождению; </w:t>
            </w:r>
            <w:r w:rsidRPr="003E2FCD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br/>
            </w:r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  <w:lang w:val="ru-RU"/>
              </w:rPr>
              <w:t xml:space="preserve">применять понятия «литосфера», «землетрясение», «вулкан», «литосферные плиты» для решения учебных и (или) практико-ориентированных задач; </w:t>
            </w:r>
            <w:r w:rsidRPr="003E2FCD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br/>
            </w:r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  <w:lang w:val="ru-RU"/>
              </w:rPr>
              <w:t xml:space="preserve">называть причины землетрясений и вулканических извержений; </w:t>
            </w:r>
            <w:r w:rsidRPr="003E2FCD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br/>
            </w:r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  <w:lang w:val="ru-RU"/>
              </w:rPr>
              <w:t xml:space="preserve">приводить примеры опасных природных явлений в литосфере и средств их предупреждения; </w:t>
            </w:r>
            <w:r w:rsidRPr="003E2FCD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br/>
            </w:r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  <w:lang w:val="ru-RU"/>
              </w:rPr>
              <w:t xml:space="preserve">показывать на карте и обозначать на контурной карте материки и океаны, крупные формы рельефа Земли, острова различного происхождения; </w:t>
            </w:r>
            <w:r w:rsidRPr="003E2FCD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br/>
            </w:r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  <w:lang w:val="ru-RU"/>
              </w:rPr>
              <w:t xml:space="preserve">различать горы и равнины; </w:t>
            </w:r>
            <w:r w:rsidRPr="003E2FCD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br/>
            </w:r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  <w:lang w:val="ru-RU"/>
              </w:rPr>
              <w:t xml:space="preserve">приводить примеры опасных природных явлений в литосфере; </w:t>
            </w:r>
            <w:r w:rsidRPr="003E2FCD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br/>
            </w:r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  <w:lang w:val="ru-RU"/>
              </w:rPr>
              <w:t>применять понятия «эпицентр» и «очаг землетрясения» для анализа и интерпретации географической информации различных видов и форм представления;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3E2FCD" w:rsidRDefault="008C696D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  <w:lang w:val="ru-RU"/>
              </w:rPr>
              <w:t xml:space="preserve">Письменный контроль; </w:t>
            </w:r>
            <w:r w:rsidRPr="003E2FCD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br/>
            </w:r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  <w:lang w:val="ru-RU"/>
              </w:rPr>
              <w:t xml:space="preserve">Устный </w:t>
            </w:r>
            <w:r w:rsidRPr="003E2FCD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br/>
            </w:r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  <w:lang w:val="ru-RU"/>
              </w:rPr>
              <w:t xml:space="preserve">опрос; </w:t>
            </w:r>
            <w:r w:rsidRPr="003E2FCD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br/>
            </w:r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  <w:lang w:val="ru-RU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3E2FCD" w:rsidRDefault="008C696D">
            <w:pPr>
              <w:autoSpaceDE w:val="0"/>
              <w:autoSpaceDN w:val="0"/>
              <w:spacing w:before="76" w:after="0" w:line="250" w:lineRule="auto"/>
              <w:ind w:left="72" w:right="432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  <w:lang w:val="ru-RU"/>
              </w:rPr>
              <w:t>Российская электронная школа.</w:t>
            </w:r>
          </w:p>
          <w:p w:rsidR="0072301C" w:rsidRPr="003E2FCD" w:rsidRDefault="008C696D">
            <w:pPr>
              <w:autoSpaceDE w:val="0"/>
              <w:autoSpaceDN w:val="0"/>
              <w:spacing w:before="18" w:after="0" w:line="233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</w:rPr>
              <w:t>https</w:t>
            </w:r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  <w:lang w:val="ru-RU"/>
              </w:rPr>
              <w:t>://</w:t>
            </w:r>
            <w:proofErr w:type="spellStart"/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</w:rPr>
              <w:t>resh</w:t>
            </w:r>
            <w:proofErr w:type="spellEnd"/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  <w:lang w:val="ru-RU"/>
              </w:rPr>
              <w:t>.</w:t>
            </w:r>
            <w:proofErr w:type="spellStart"/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</w:rPr>
              <w:t>edu</w:t>
            </w:r>
            <w:proofErr w:type="spellEnd"/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  <w:lang w:val="ru-RU"/>
              </w:rPr>
              <w:t>.</w:t>
            </w:r>
            <w:proofErr w:type="spellStart"/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</w:rPr>
              <w:t>ru</w:t>
            </w:r>
            <w:proofErr w:type="spellEnd"/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  <w:lang w:val="ru-RU"/>
              </w:rPr>
              <w:t>/.</w:t>
            </w:r>
          </w:p>
          <w:p w:rsidR="0072301C" w:rsidRPr="003E2FCD" w:rsidRDefault="008C696D">
            <w:pPr>
              <w:autoSpaceDE w:val="0"/>
              <w:autoSpaceDN w:val="0"/>
              <w:spacing w:before="20" w:after="0" w:line="247" w:lineRule="auto"/>
              <w:ind w:left="72" w:right="368"/>
              <w:jc w:val="both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proofErr w:type="spellStart"/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  <w:lang w:val="ru-RU"/>
              </w:rPr>
              <w:t>Видеоуроки</w:t>
            </w:r>
            <w:proofErr w:type="spellEnd"/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  <w:lang w:val="ru-RU"/>
              </w:rPr>
              <w:t xml:space="preserve"> и тренажеры по географии</w:t>
            </w:r>
          </w:p>
        </w:tc>
      </w:tr>
      <w:tr w:rsidR="0072301C" w:rsidRPr="003E2FCD">
        <w:trPr>
          <w:trHeight w:hRule="exact" w:val="348"/>
        </w:trPr>
        <w:tc>
          <w:tcPr>
            <w:tcW w:w="1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3E2FCD" w:rsidRDefault="008C696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</w:rPr>
              <w:t>Итого</w:t>
            </w:r>
            <w:proofErr w:type="spellEnd"/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</w:rPr>
              <w:t xml:space="preserve"> </w:t>
            </w:r>
            <w:proofErr w:type="spellStart"/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</w:rPr>
              <w:t>по</w:t>
            </w:r>
            <w:proofErr w:type="spellEnd"/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</w:rPr>
              <w:t xml:space="preserve"> </w:t>
            </w:r>
            <w:proofErr w:type="spellStart"/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3E2FCD" w:rsidRDefault="008C696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1"/>
                <w:szCs w:val="21"/>
              </w:rPr>
            </w:pPr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</w:rPr>
              <w:t>7</w:t>
            </w:r>
          </w:p>
        </w:tc>
        <w:tc>
          <w:tcPr>
            <w:tcW w:w="131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3E2FCD" w:rsidRDefault="0072301C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72301C" w:rsidRPr="003E2FCD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3E2FCD" w:rsidRDefault="008C696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1"/>
                <w:szCs w:val="21"/>
              </w:rPr>
            </w:pPr>
            <w:r w:rsidRPr="003E2FC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1"/>
                <w:szCs w:val="21"/>
              </w:rPr>
              <w:t>Раздел 5. Заключение</w:t>
            </w:r>
          </w:p>
        </w:tc>
      </w:tr>
      <w:tr w:rsidR="0072301C" w:rsidRPr="00121B6C" w:rsidTr="008C696D">
        <w:trPr>
          <w:trHeight w:hRule="exact" w:val="2283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3E2FCD" w:rsidRDefault="008C696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</w:rPr>
              <w:t>5.1.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3E2FCD" w:rsidRDefault="008C696D">
            <w:pPr>
              <w:autoSpaceDE w:val="0"/>
              <w:autoSpaceDN w:val="0"/>
              <w:spacing w:before="76" w:after="0" w:line="252" w:lineRule="auto"/>
              <w:ind w:left="72" w:right="432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  <w:lang w:val="ru-RU"/>
              </w:rPr>
              <w:t>Практикум</w:t>
            </w:r>
            <w:r w:rsidRPr="003E2FCD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br/>
            </w:r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  <w:lang w:val="ru-RU"/>
              </w:rPr>
              <w:t xml:space="preserve">«Сезонные </w:t>
            </w:r>
            <w:r w:rsidRPr="003E2FCD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br/>
            </w:r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  <w:lang w:val="ru-RU"/>
              </w:rPr>
              <w:t xml:space="preserve">изменения в </w:t>
            </w:r>
            <w:r w:rsidRPr="003E2FCD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br/>
            </w:r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  <w:lang w:val="ru-RU"/>
              </w:rPr>
              <w:t>природе своей местности»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3E2FCD" w:rsidRDefault="008C696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1"/>
                <w:szCs w:val="21"/>
              </w:rPr>
            </w:pPr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3E2FCD" w:rsidRDefault="008C696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1"/>
                <w:szCs w:val="21"/>
              </w:rPr>
            </w:pPr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3E2FCD" w:rsidRDefault="008C696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1"/>
                <w:szCs w:val="21"/>
              </w:rPr>
            </w:pPr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3E2FCD" w:rsidRDefault="008C696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</w:rPr>
              <w:t>14.04.2023</w:t>
            </w:r>
          </w:p>
        </w:tc>
        <w:tc>
          <w:tcPr>
            <w:tcW w:w="7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3E2FCD" w:rsidRDefault="008C696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  <w:lang w:val="ru-RU"/>
              </w:rPr>
              <w:t>выбирать форму представления результатов наблюдений за отдельными компонентами природы;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3E2FCD" w:rsidRDefault="008C696D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</w:rPr>
              <w:t>Устный</w:t>
            </w:r>
            <w:proofErr w:type="spellEnd"/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</w:rPr>
              <w:t xml:space="preserve"> </w:t>
            </w:r>
            <w:r w:rsidRPr="003E2FCD">
              <w:rPr>
                <w:rFonts w:ascii="Times New Roman" w:hAnsi="Times New Roman" w:cs="Times New Roman"/>
                <w:sz w:val="21"/>
                <w:szCs w:val="21"/>
              </w:rPr>
              <w:br/>
            </w:r>
            <w:proofErr w:type="spellStart"/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</w:rPr>
              <w:t>опрос</w:t>
            </w:r>
            <w:proofErr w:type="spellEnd"/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</w:rPr>
              <w:t xml:space="preserve">; </w:t>
            </w:r>
            <w:r w:rsidRPr="003E2FCD">
              <w:rPr>
                <w:rFonts w:ascii="Times New Roman" w:hAnsi="Times New Roman" w:cs="Times New Roman"/>
                <w:sz w:val="21"/>
                <w:szCs w:val="21"/>
              </w:rPr>
              <w:br/>
            </w:r>
            <w:proofErr w:type="spellStart"/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</w:rPr>
              <w:t>Практическая</w:t>
            </w:r>
            <w:proofErr w:type="spellEnd"/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</w:rPr>
              <w:t xml:space="preserve"> </w:t>
            </w:r>
            <w:proofErr w:type="spellStart"/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</w:rPr>
              <w:t>работа</w:t>
            </w:r>
            <w:proofErr w:type="spellEnd"/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3E2FCD" w:rsidRDefault="008C696D">
            <w:pPr>
              <w:autoSpaceDE w:val="0"/>
              <w:autoSpaceDN w:val="0"/>
              <w:spacing w:before="76" w:after="0" w:line="250" w:lineRule="auto"/>
              <w:ind w:left="72" w:right="432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  <w:lang w:val="ru-RU"/>
              </w:rPr>
              <w:t>Российская электронная школа.</w:t>
            </w:r>
          </w:p>
          <w:p w:rsidR="0072301C" w:rsidRPr="003E2FCD" w:rsidRDefault="008C696D">
            <w:pPr>
              <w:autoSpaceDE w:val="0"/>
              <w:autoSpaceDN w:val="0"/>
              <w:spacing w:before="18" w:after="0" w:line="233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</w:rPr>
              <w:t>https</w:t>
            </w:r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  <w:lang w:val="ru-RU"/>
              </w:rPr>
              <w:t>://</w:t>
            </w:r>
            <w:proofErr w:type="spellStart"/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</w:rPr>
              <w:t>resh</w:t>
            </w:r>
            <w:proofErr w:type="spellEnd"/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  <w:lang w:val="ru-RU"/>
              </w:rPr>
              <w:t>.</w:t>
            </w:r>
            <w:proofErr w:type="spellStart"/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</w:rPr>
              <w:t>edu</w:t>
            </w:r>
            <w:proofErr w:type="spellEnd"/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  <w:lang w:val="ru-RU"/>
              </w:rPr>
              <w:t>.</w:t>
            </w:r>
            <w:proofErr w:type="spellStart"/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</w:rPr>
              <w:t>ru</w:t>
            </w:r>
            <w:proofErr w:type="spellEnd"/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  <w:lang w:val="ru-RU"/>
              </w:rPr>
              <w:t>/.</w:t>
            </w:r>
          </w:p>
        </w:tc>
      </w:tr>
      <w:tr w:rsidR="0072301C" w:rsidRPr="003E2FCD">
        <w:trPr>
          <w:trHeight w:hRule="exact" w:val="348"/>
        </w:trPr>
        <w:tc>
          <w:tcPr>
            <w:tcW w:w="1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3E2FCD" w:rsidRDefault="008C69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</w:rPr>
              <w:t>Итого</w:t>
            </w:r>
            <w:proofErr w:type="spellEnd"/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</w:rPr>
              <w:t xml:space="preserve"> </w:t>
            </w:r>
            <w:proofErr w:type="spellStart"/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</w:rPr>
              <w:t>по</w:t>
            </w:r>
            <w:proofErr w:type="spellEnd"/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</w:rPr>
              <w:t xml:space="preserve"> </w:t>
            </w:r>
            <w:proofErr w:type="spellStart"/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3E2FCD" w:rsidRDefault="008C69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1"/>
                <w:szCs w:val="21"/>
              </w:rPr>
            </w:pPr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</w:rPr>
              <w:t>1</w:t>
            </w:r>
          </w:p>
        </w:tc>
        <w:tc>
          <w:tcPr>
            <w:tcW w:w="131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3E2FCD" w:rsidRDefault="0072301C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72301C" w:rsidRPr="003E2FCD">
        <w:trPr>
          <w:trHeight w:hRule="exact" w:val="348"/>
        </w:trPr>
        <w:tc>
          <w:tcPr>
            <w:tcW w:w="1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3E2FCD" w:rsidRDefault="008C69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1"/>
                <w:szCs w:val="21"/>
              </w:rPr>
            </w:pPr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</w:rPr>
              <w:t>Резервное время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3E2FCD" w:rsidRDefault="008C69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1"/>
                <w:szCs w:val="21"/>
              </w:rPr>
            </w:pPr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</w:rPr>
              <w:t>3</w:t>
            </w:r>
          </w:p>
        </w:tc>
        <w:tc>
          <w:tcPr>
            <w:tcW w:w="131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3E2FCD" w:rsidRDefault="0072301C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72301C" w:rsidRPr="003E2FCD">
        <w:trPr>
          <w:trHeight w:hRule="exact" w:val="798"/>
        </w:trPr>
        <w:tc>
          <w:tcPr>
            <w:tcW w:w="1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3E2FCD" w:rsidRDefault="008C696D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  <w:lang w:val="ru-RU"/>
              </w:rPr>
              <w:t xml:space="preserve">ОБЩЕЕ КОЛИЧЕСТВО ЧАСОВ ПО </w:t>
            </w:r>
            <w:r w:rsidRPr="003E2FCD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br/>
            </w:r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  <w:lang w:val="ru-RU"/>
              </w:rPr>
              <w:t>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3E2FCD" w:rsidRDefault="008C69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1"/>
                <w:szCs w:val="21"/>
              </w:rPr>
            </w:pPr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</w:rPr>
              <w:t>34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3E2FCD" w:rsidRDefault="008C69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1"/>
                <w:szCs w:val="21"/>
              </w:rPr>
            </w:pPr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3E2FCD" w:rsidRDefault="008C69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1"/>
                <w:szCs w:val="21"/>
              </w:rPr>
            </w:pPr>
            <w:r w:rsidRPr="003E2FC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</w:rPr>
              <w:t>10</w:t>
            </w:r>
          </w:p>
        </w:tc>
        <w:tc>
          <w:tcPr>
            <w:tcW w:w="108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3E2FCD" w:rsidRDefault="0072301C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72301C" w:rsidRPr="003E2FCD" w:rsidRDefault="0072301C">
      <w:pPr>
        <w:autoSpaceDE w:val="0"/>
        <w:autoSpaceDN w:val="0"/>
        <w:spacing w:after="0" w:line="14" w:lineRule="exact"/>
        <w:rPr>
          <w:sz w:val="21"/>
          <w:szCs w:val="21"/>
        </w:rPr>
      </w:pPr>
    </w:p>
    <w:p w:rsidR="0072301C" w:rsidRDefault="0072301C">
      <w:pPr>
        <w:sectPr w:rsidR="0072301C">
          <w:pgSz w:w="16840" w:h="11900"/>
          <w:pgMar w:top="284" w:right="640" w:bottom="120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72301C" w:rsidRDefault="0072301C">
      <w:pPr>
        <w:autoSpaceDE w:val="0"/>
        <w:autoSpaceDN w:val="0"/>
        <w:spacing w:after="78" w:line="220" w:lineRule="exact"/>
      </w:pPr>
    </w:p>
    <w:p w:rsidR="0072301C" w:rsidRDefault="008C696D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708"/>
        <w:gridCol w:w="4253"/>
        <w:gridCol w:w="850"/>
        <w:gridCol w:w="142"/>
        <w:gridCol w:w="1134"/>
        <w:gridCol w:w="1134"/>
        <w:gridCol w:w="757"/>
        <w:gridCol w:w="1574"/>
      </w:tblGrid>
      <w:tr w:rsidR="0072301C" w:rsidTr="00B012F5">
        <w:trPr>
          <w:trHeight w:hRule="exact" w:val="492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Default="008C696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Default="008C696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Default="008C696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7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Default="008C696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Default="008C696D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72301C" w:rsidTr="00B012F5">
        <w:trPr>
          <w:trHeight w:hRule="exact" w:val="828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1C" w:rsidRDefault="0072301C"/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1C" w:rsidRDefault="0072301C"/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Default="008C696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Default="008C696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Default="008C696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7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1C" w:rsidRDefault="0072301C"/>
        </w:tc>
        <w:tc>
          <w:tcPr>
            <w:tcW w:w="1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1C" w:rsidRDefault="0072301C"/>
        </w:tc>
      </w:tr>
      <w:tr w:rsidR="0072301C" w:rsidRPr="008152AD" w:rsidTr="00B012F5">
        <w:trPr>
          <w:trHeight w:hRule="exact" w:val="93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География — наука о планете </w:t>
            </w:r>
            <w:proofErr w:type="gramStart"/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Земля</w:t>
            </w:r>
            <w:proofErr w:type="gramEnd"/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Что изучает </w:t>
            </w:r>
            <w:r w:rsid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география? Географические объекты, процессы и явления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01.09.</w:t>
            </w:r>
          </w:p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</w:tc>
      </w:tr>
      <w:tr w:rsidR="0072301C" w:rsidRPr="008152AD" w:rsidTr="00B012F5">
        <w:trPr>
          <w:trHeight w:hRule="exact" w:val="254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Как география изучает </w:t>
            </w:r>
            <w:r w:rsid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объекты, процессы и явления. Географические </w:t>
            </w:r>
            <w:r w:rsid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методы изучения объектов и явлений. Древо </w:t>
            </w: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географических наук.</w:t>
            </w:r>
          </w:p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работа.</w:t>
            </w:r>
          </w:p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Организация фенологических наблюдений в природе: </w:t>
            </w:r>
            <w:r w:rsid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планирование, участие в </w:t>
            </w: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групповой работе, форма </w:t>
            </w: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систематизации данных.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08.09.</w:t>
            </w:r>
          </w:p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 xml:space="preserve">Устный </w:t>
            </w:r>
            <w:r w:rsidRPr="008152A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опрос; </w:t>
            </w:r>
            <w:r w:rsidRPr="008152AD">
              <w:rPr>
                <w:rFonts w:ascii="Times New Roman" w:hAnsi="Times New Roman" w:cs="Times New Roman"/>
                <w:sz w:val="24"/>
                <w:szCs w:val="24"/>
              </w:rPr>
              <w:br/>
              <w:t>Практическая работа;</w:t>
            </w:r>
          </w:p>
        </w:tc>
      </w:tr>
      <w:tr w:rsidR="0072301C" w:rsidRPr="008152AD" w:rsidTr="00B012F5">
        <w:trPr>
          <w:trHeight w:hRule="exact" w:val="31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Представления о мире в </w:t>
            </w:r>
            <w:r w:rsid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древности (Древний Китай, Древний Египет, Древняя Греция, Древний Рим).</w:t>
            </w:r>
          </w:p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Путешествие </w:t>
            </w:r>
            <w:proofErr w:type="spellStart"/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Пифея</w:t>
            </w:r>
            <w:proofErr w:type="spellEnd"/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Плавания финикийцев вокруг Африки. Экспедиции Т. Хейердала как модель </w:t>
            </w: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путешествий в древности. Появление географических карт. Практическая работа. Сравнение карт Эратосфена, Птолемея и современных </w:t>
            </w:r>
            <w:r w:rsid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</w:t>
            </w: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арт по предложенным учителем вопросам.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15.09.</w:t>
            </w:r>
          </w:p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опрос;</w:t>
            </w:r>
          </w:p>
        </w:tc>
      </w:tr>
      <w:tr w:rsidR="0072301C" w:rsidRPr="008152AD" w:rsidTr="00B012F5">
        <w:trPr>
          <w:trHeight w:hRule="exact" w:val="142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География в эпоху </w:t>
            </w: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Средневековья: путешествия и открытия викингов, </w:t>
            </w:r>
            <w:r w:rsid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древних арабов, русских </w:t>
            </w: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землепроходцев.</w:t>
            </w:r>
          </w:p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Путешествия М. Поло и А. Никитина.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22.09.</w:t>
            </w:r>
          </w:p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</w:tc>
      </w:tr>
      <w:tr w:rsidR="0072301C" w:rsidRPr="008152AD" w:rsidTr="00B012F5">
        <w:trPr>
          <w:trHeight w:hRule="exact" w:val="84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Эпоха Великих </w:t>
            </w:r>
            <w:r w:rsid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географических открытий. Три пути в Индию. Открытие Нового света — экспедиция Х. Колумба. 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29.09.</w:t>
            </w:r>
          </w:p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</w:tc>
      </w:tr>
      <w:tr w:rsidR="0072301C" w:rsidRPr="008152AD" w:rsidTr="00B012F5">
        <w:trPr>
          <w:trHeight w:hRule="exact" w:val="141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Первое кругосветное </w:t>
            </w:r>
            <w:r w:rsid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плавание — экспедиция Ф.</w:t>
            </w:r>
            <w:r w:rsid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Магеллана. Значение </w:t>
            </w: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Великих географических </w:t>
            </w:r>
            <w:r w:rsid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открытий. Карта мира после эпохи Великих географических открытий.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06.10.</w:t>
            </w:r>
          </w:p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опрос;</w:t>
            </w:r>
          </w:p>
        </w:tc>
      </w:tr>
      <w:tr w:rsidR="0072301C" w:rsidRPr="008152AD" w:rsidTr="00B012F5">
        <w:trPr>
          <w:trHeight w:hRule="exact" w:val="114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Географические открытия </w:t>
            </w: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XVII</w:t>
            </w: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</w:t>
            </w: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вв. Поиски </w:t>
            </w:r>
            <w:r w:rsid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Южной Земли — открытие Австралии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13.10.</w:t>
            </w:r>
          </w:p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 xml:space="preserve">Устный </w:t>
            </w:r>
            <w:r w:rsidRPr="008152A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опрос; </w:t>
            </w:r>
            <w:r w:rsidRPr="008152AD">
              <w:rPr>
                <w:rFonts w:ascii="Times New Roman" w:hAnsi="Times New Roman" w:cs="Times New Roman"/>
                <w:sz w:val="24"/>
                <w:szCs w:val="24"/>
              </w:rPr>
              <w:br/>
              <w:t>Практическая работа;</w:t>
            </w:r>
          </w:p>
        </w:tc>
      </w:tr>
      <w:tr w:rsidR="0072301C" w:rsidRPr="008152AD" w:rsidTr="00B012F5">
        <w:trPr>
          <w:trHeight w:hRule="exact" w:val="170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Русские путешественники и мореплаватели на северо-востоке Азии. </w:t>
            </w:r>
            <w:proofErr w:type="gramStart"/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Первая русская кругосветная </w:t>
            </w:r>
            <w:r w:rsid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экспедиция (Русская </w:t>
            </w:r>
            <w:r w:rsid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экспедиция Ф. Ф.</w:t>
            </w:r>
            <w:proofErr w:type="gramEnd"/>
          </w:p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Беллинсгаузена, М. П.</w:t>
            </w:r>
          </w:p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Лазарева — открытие Антарктиды).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20.10.</w:t>
            </w:r>
          </w:p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 xml:space="preserve">Устный </w:t>
            </w:r>
            <w:r w:rsidRPr="008152A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опрос; </w:t>
            </w:r>
            <w:r w:rsidRPr="008152AD">
              <w:rPr>
                <w:rFonts w:ascii="Times New Roman" w:hAnsi="Times New Roman" w:cs="Times New Roman"/>
                <w:sz w:val="24"/>
                <w:szCs w:val="24"/>
              </w:rPr>
              <w:br/>
              <w:t>Практическая работа;</w:t>
            </w:r>
          </w:p>
        </w:tc>
      </w:tr>
      <w:tr w:rsidR="0072301C" w:rsidRPr="008152AD" w:rsidTr="00B012F5">
        <w:trPr>
          <w:trHeight w:hRule="exact" w:val="255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Географические исследования в ХХ в.</w:t>
            </w:r>
          </w:p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Исследование полярных областей Земли. Изучение Мирового океана.</w:t>
            </w:r>
          </w:p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Географические открытия Новейшего времени.</w:t>
            </w:r>
          </w:p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работа.</w:t>
            </w:r>
          </w:p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Обозначение на контурной карте географических </w:t>
            </w:r>
            <w:r w:rsid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объектов, открытых в разные периоды.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27.10.</w:t>
            </w:r>
          </w:p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 xml:space="preserve">Устный </w:t>
            </w:r>
            <w:r w:rsidRPr="008152A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опрос; </w:t>
            </w:r>
            <w:r w:rsidRPr="008152AD">
              <w:rPr>
                <w:rFonts w:ascii="Times New Roman" w:hAnsi="Times New Roman" w:cs="Times New Roman"/>
                <w:sz w:val="24"/>
                <w:szCs w:val="24"/>
              </w:rPr>
              <w:br/>
              <w:t>Практическая работа;</w:t>
            </w:r>
          </w:p>
        </w:tc>
      </w:tr>
      <w:tr w:rsidR="0072301C" w:rsidRPr="008152AD" w:rsidTr="00B012F5">
        <w:trPr>
          <w:trHeight w:hRule="exact" w:val="127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Виды изображения земной поверхности. Планы </w:t>
            </w:r>
            <w:r w:rsid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местности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10.11.</w:t>
            </w:r>
          </w:p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 xml:space="preserve">Устный </w:t>
            </w:r>
            <w:r w:rsidRPr="008152A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опрос; </w:t>
            </w:r>
            <w:r w:rsidRPr="008152AD">
              <w:rPr>
                <w:rFonts w:ascii="Times New Roman" w:hAnsi="Times New Roman" w:cs="Times New Roman"/>
                <w:sz w:val="24"/>
                <w:szCs w:val="24"/>
              </w:rPr>
              <w:br/>
              <w:t>Письменный контроль;</w:t>
            </w:r>
          </w:p>
        </w:tc>
      </w:tr>
      <w:tr w:rsidR="0072301C" w:rsidRPr="008152AD" w:rsidTr="00B012F5">
        <w:trPr>
          <w:trHeight w:hRule="exact" w:val="170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Условные знаки. Масштаб.</w:t>
            </w:r>
          </w:p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Виды масштаба. Способы </w:t>
            </w: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опред</w:t>
            </w:r>
            <w:r w:rsid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еления расстояний на местности </w:t>
            </w: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</w:t>
            </w: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работа. Определение </w:t>
            </w:r>
            <w:r w:rsid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направлений и расстояний по плану мест​</w:t>
            </w:r>
            <w:proofErr w:type="spellStart"/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ности</w:t>
            </w:r>
            <w:proofErr w:type="spellEnd"/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17.11.</w:t>
            </w:r>
          </w:p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 xml:space="preserve">Устный </w:t>
            </w:r>
            <w:r w:rsidRPr="008152A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опрос; </w:t>
            </w:r>
            <w:r w:rsidRPr="008152AD">
              <w:rPr>
                <w:rFonts w:ascii="Times New Roman" w:hAnsi="Times New Roman" w:cs="Times New Roman"/>
                <w:sz w:val="24"/>
                <w:szCs w:val="24"/>
              </w:rPr>
              <w:br/>
              <w:t>Практическая работа;</w:t>
            </w:r>
          </w:p>
        </w:tc>
      </w:tr>
      <w:tr w:rsidR="0072301C" w:rsidRPr="008152AD" w:rsidTr="00B012F5">
        <w:trPr>
          <w:trHeight w:hRule="exact" w:val="54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Глазомерная, полярная и маршрутная съёмка местности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24.11.</w:t>
            </w:r>
          </w:p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</w:tc>
      </w:tr>
      <w:tr w:rsidR="0072301C" w:rsidRPr="008152AD" w:rsidTr="00B012F5">
        <w:trPr>
          <w:trHeight w:hRule="exact" w:val="113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Изображение на планах местности неровностей земной поверхности.</w:t>
            </w:r>
          </w:p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Абсолютная и относительная высоты. Профессия топограф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01.12.</w:t>
            </w:r>
          </w:p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 xml:space="preserve">Устный </w:t>
            </w:r>
            <w:r w:rsidRPr="008152A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опрос; </w:t>
            </w:r>
            <w:r w:rsidRPr="008152AD">
              <w:rPr>
                <w:rFonts w:ascii="Times New Roman" w:hAnsi="Times New Roman" w:cs="Times New Roman"/>
                <w:sz w:val="24"/>
                <w:szCs w:val="24"/>
              </w:rPr>
              <w:br/>
              <w:t>Практическая работа;</w:t>
            </w:r>
          </w:p>
        </w:tc>
      </w:tr>
      <w:tr w:rsidR="0072301C" w:rsidRPr="008152AD" w:rsidTr="00B012F5">
        <w:trPr>
          <w:trHeight w:hRule="exact" w:val="254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Ориентирование по плану </w:t>
            </w:r>
            <w:r w:rsid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местности: стороны горизонта. Разнообразие </w:t>
            </w: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планов (план города, туристические планы, военные, исторические и </w:t>
            </w: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транспортные планы, планы местности в мобильных приложениях) и области их применения. </w:t>
            </w:r>
            <w:r w:rsid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</w:t>
            </w: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работа. Составление </w:t>
            </w:r>
            <w:r w:rsid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описания маршрута по плану местности.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08.12.</w:t>
            </w:r>
          </w:p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 xml:space="preserve">Устный </w:t>
            </w:r>
            <w:r w:rsidRPr="008152A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опрос; </w:t>
            </w:r>
            <w:r w:rsidRPr="008152AD">
              <w:rPr>
                <w:rFonts w:ascii="Times New Roman" w:hAnsi="Times New Roman" w:cs="Times New Roman"/>
                <w:sz w:val="24"/>
                <w:szCs w:val="24"/>
              </w:rPr>
              <w:br/>
              <w:t>Практическая работа;</w:t>
            </w:r>
          </w:p>
        </w:tc>
      </w:tr>
      <w:tr w:rsidR="0072301C" w:rsidRPr="008152AD" w:rsidTr="00B012F5">
        <w:trPr>
          <w:trHeight w:hRule="exact" w:val="113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Различия глобуса и географических карт.</w:t>
            </w:r>
          </w:p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Способы перехода от сферической поверхности глобуса к плоскости </w:t>
            </w: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географической карты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15.12.</w:t>
            </w:r>
          </w:p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</w:tc>
      </w:tr>
      <w:tr w:rsidR="0072301C" w:rsidRPr="008152AD" w:rsidTr="00B012F5">
        <w:trPr>
          <w:trHeight w:hRule="exact" w:val="113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Градусная сеть на глобусе и картах. Параллели </w:t>
            </w:r>
            <w:r w:rsid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меридианы. Экватор и </w:t>
            </w: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нулевой меридиан.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22.12.</w:t>
            </w:r>
          </w:p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 xml:space="preserve">Устный </w:t>
            </w:r>
            <w:r w:rsidRPr="008152A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опрос; </w:t>
            </w:r>
            <w:r w:rsidRPr="008152AD">
              <w:rPr>
                <w:rFonts w:ascii="Times New Roman" w:hAnsi="Times New Roman" w:cs="Times New Roman"/>
                <w:sz w:val="24"/>
                <w:szCs w:val="24"/>
              </w:rPr>
              <w:br/>
              <w:t>Письменный контроль;</w:t>
            </w:r>
          </w:p>
        </w:tc>
      </w:tr>
      <w:tr w:rsidR="0072301C" w:rsidRPr="008152AD" w:rsidTr="00B012F5">
        <w:trPr>
          <w:trHeight w:hRule="exact" w:val="255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Географические координаты.</w:t>
            </w:r>
          </w:p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Географическая широта и географическая долгота, их определение на г</w:t>
            </w:r>
            <w:r w:rsidR="00336B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лобусе и картах. Определение </w:t>
            </w: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расстояний по глобусу.</w:t>
            </w:r>
          </w:p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работа.</w:t>
            </w:r>
          </w:p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Определение геогр</w:t>
            </w:r>
            <w:r w:rsidR="00336B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афических координат объектов и  </w:t>
            </w: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определение</w:t>
            </w:r>
            <w:r w:rsidR="00336B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объектов по их географическим  </w:t>
            </w: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координатам.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12.01.</w:t>
            </w:r>
          </w:p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 xml:space="preserve">Устный </w:t>
            </w:r>
            <w:r w:rsidRPr="008152A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опрос; </w:t>
            </w:r>
            <w:r w:rsidRPr="008152AD">
              <w:rPr>
                <w:rFonts w:ascii="Times New Roman" w:hAnsi="Times New Roman" w:cs="Times New Roman"/>
                <w:sz w:val="24"/>
                <w:szCs w:val="24"/>
              </w:rPr>
              <w:br/>
              <w:t>Практическая работа;</w:t>
            </w:r>
          </w:p>
        </w:tc>
      </w:tr>
      <w:tr w:rsidR="0072301C" w:rsidRPr="008152AD" w:rsidTr="00B012F5">
        <w:trPr>
          <w:trHeight w:hRule="exact" w:val="170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Искажения на карте. Линии градусной сети на картах. Определение р</w:t>
            </w:r>
            <w:r w:rsidR="00336B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асстояний с помощью масштаба и </w:t>
            </w: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градусной сети.</w:t>
            </w:r>
          </w:p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работа.</w:t>
            </w:r>
          </w:p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Определение нап</w:t>
            </w:r>
            <w:r w:rsidR="00336B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равлений и расстояний по карте </w:t>
            </w: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полушарий.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19.01.</w:t>
            </w:r>
          </w:p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 xml:space="preserve">Устный </w:t>
            </w:r>
            <w:r w:rsidRPr="008152A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опрос; </w:t>
            </w:r>
            <w:r w:rsidRPr="008152AD">
              <w:rPr>
                <w:rFonts w:ascii="Times New Roman" w:hAnsi="Times New Roman" w:cs="Times New Roman"/>
                <w:sz w:val="24"/>
                <w:szCs w:val="24"/>
              </w:rPr>
              <w:br/>
              <w:t>Практическая работа;</w:t>
            </w:r>
          </w:p>
        </w:tc>
      </w:tr>
      <w:tr w:rsidR="0072301C" w:rsidRPr="008152AD" w:rsidTr="00B012F5">
        <w:trPr>
          <w:trHeight w:hRule="exact" w:val="141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336B64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Разнообразие </w:t>
            </w:r>
            <w:r w:rsidR="008C696D"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географических карт и их классификации. Способы 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зображения на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мелкомасштабных </w:t>
            </w:r>
            <w:r w:rsidR="008C696D"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географических картах.</w:t>
            </w:r>
          </w:p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Изображение на физических картах высот и глубин.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26.01.</w:t>
            </w:r>
          </w:p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</w:tc>
      </w:tr>
      <w:tr w:rsidR="0072301C" w:rsidRPr="008152AD" w:rsidTr="00B012F5">
        <w:trPr>
          <w:trHeight w:hRule="exact" w:val="226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Географический атлас.</w:t>
            </w:r>
          </w:p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</w:t>
            </w:r>
            <w:r w:rsidR="00336B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 карт в жизни и хозяйственной  </w:t>
            </w: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 людей.</w:t>
            </w:r>
          </w:p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Сходство и различие плана местности и географической карты. Профессия картограф.</w:t>
            </w:r>
          </w:p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Система космической навигации.</w:t>
            </w:r>
          </w:p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Геоинформационные</w:t>
            </w:r>
            <w:proofErr w:type="spellEnd"/>
            <w:r w:rsidRPr="008152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системы</w:t>
            </w:r>
            <w:proofErr w:type="spellEnd"/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02.02.</w:t>
            </w:r>
          </w:p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</w:tc>
      </w:tr>
      <w:tr w:rsidR="0072301C" w:rsidRPr="008152AD" w:rsidTr="00B012F5">
        <w:trPr>
          <w:trHeight w:hRule="exact" w:val="56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Земля в Солнечной с</w:t>
            </w:r>
            <w:r w:rsidR="00336B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истеме. Гипотезы возникновения </w:t>
            </w: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09.02.</w:t>
            </w:r>
          </w:p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</w:tc>
      </w:tr>
      <w:tr w:rsidR="00336B64" w:rsidRPr="008152AD" w:rsidTr="00B012F5">
        <w:trPr>
          <w:trHeight w:hRule="exact" w:val="56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6B64" w:rsidRPr="008152AD" w:rsidRDefault="00336B64" w:rsidP="006F674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6B64" w:rsidRPr="008152AD" w:rsidRDefault="00336B64" w:rsidP="006F674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Форма, размеры Земли, их географические следствия.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6B64" w:rsidRPr="008152AD" w:rsidRDefault="00336B64" w:rsidP="006F674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6B64" w:rsidRPr="008152AD" w:rsidRDefault="00336B64" w:rsidP="006F674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6B64" w:rsidRPr="008152AD" w:rsidRDefault="00336B64" w:rsidP="006F674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6B64" w:rsidRDefault="00336B64" w:rsidP="006F674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16.02.</w:t>
            </w:r>
          </w:p>
          <w:p w:rsidR="00336B64" w:rsidRPr="008152AD" w:rsidRDefault="00336B64" w:rsidP="006F674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6B64" w:rsidRPr="008152AD" w:rsidRDefault="00336B64" w:rsidP="006F674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</w:tc>
      </w:tr>
      <w:tr w:rsidR="00336B64" w:rsidRPr="008152AD" w:rsidTr="00B012F5">
        <w:trPr>
          <w:trHeight w:hRule="exact" w:val="170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6B64" w:rsidRPr="008152AD" w:rsidRDefault="00336B64" w:rsidP="006F674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6B64" w:rsidRPr="008152AD" w:rsidRDefault="00336B64" w:rsidP="006F674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Движения Земли. Земная ос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ь и географические полюсы. Гео</w:t>
            </w: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графические следствия движения Земли вокруг </w:t>
            </w: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Солнца. Смена времён года на Земле. Дни весеннего и осеннего рав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ноденствия,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летнего и зимнего </w:t>
            </w: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солнцестояния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6B64" w:rsidRPr="008152AD" w:rsidRDefault="00336B64" w:rsidP="006F674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6B64" w:rsidRPr="008152AD" w:rsidRDefault="00336B64" w:rsidP="006F674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6B64" w:rsidRPr="008152AD" w:rsidRDefault="00336B64" w:rsidP="006F674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6B64" w:rsidRDefault="00336B64" w:rsidP="006F674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23.02.</w:t>
            </w:r>
          </w:p>
          <w:p w:rsidR="00336B64" w:rsidRPr="008152AD" w:rsidRDefault="00336B64" w:rsidP="006F674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6B64" w:rsidRPr="008152AD" w:rsidRDefault="00336B64" w:rsidP="006F674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</w:tc>
      </w:tr>
      <w:tr w:rsidR="001748E3" w:rsidRPr="008152AD" w:rsidTr="00B012F5">
        <w:trPr>
          <w:trHeight w:hRule="exact" w:val="127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8E3" w:rsidRPr="008152AD" w:rsidRDefault="001748E3" w:rsidP="002341B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8E3" w:rsidRPr="008152AD" w:rsidRDefault="001748E3" w:rsidP="002341B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Неравномерное </w:t>
            </w: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распределение солнечного света и тепла на поверхности Земли. </w:t>
            </w:r>
            <w:proofErr w:type="spellStart"/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Пояса</w:t>
            </w:r>
            <w:proofErr w:type="spellEnd"/>
            <w:r w:rsidRPr="008152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освещённости</w:t>
            </w:r>
            <w:proofErr w:type="spellEnd"/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748E3" w:rsidRPr="008152AD" w:rsidRDefault="001748E3" w:rsidP="002341B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Тропики и полярные круги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8E3" w:rsidRPr="008152AD" w:rsidRDefault="001748E3" w:rsidP="002341B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8E3" w:rsidRPr="008152AD" w:rsidRDefault="001748E3" w:rsidP="002341B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8E3" w:rsidRPr="008152AD" w:rsidRDefault="001748E3" w:rsidP="002341B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8E3" w:rsidRDefault="001748E3" w:rsidP="002341B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02.03.</w:t>
            </w:r>
          </w:p>
          <w:p w:rsidR="001748E3" w:rsidRPr="008152AD" w:rsidRDefault="001748E3" w:rsidP="002341B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8E3" w:rsidRPr="008152AD" w:rsidRDefault="001748E3" w:rsidP="002341B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</w:tc>
      </w:tr>
      <w:tr w:rsidR="001748E3" w:rsidRPr="008152AD" w:rsidTr="00B012F5">
        <w:trPr>
          <w:trHeight w:hRule="exact" w:val="255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8E3" w:rsidRPr="008152AD" w:rsidRDefault="001748E3" w:rsidP="002341B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8E3" w:rsidRPr="008152AD" w:rsidRDefault="001748E3" w:rsidP="002341B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Вращение Земли вокруг </w:t>
            </w: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своей оси. Смена дня и ночи на Земле. Влияние Космоса на Землю и жизнь людей.</w:t>
            </w:r>
          </w:p>
          <w:p w:rsidR="001748E3" w:rsidRPr="008152AD" w:rsidRDefault="001748E3" w:rsidP="002341B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 Выявление закономерностей изме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нения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продолжительности дня и  высоты Солнца над </w:t>
            </w: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оризонтом в зависимости от гео</w:t>
            </w: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графической широты и времени года на территории России.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8E3" w:rsidRPr="008152AD" w:rsidRDefault="001748E3" w:rsidP="002341B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8E3" w:rsidRPr="008152AD" w:rsidRDefault="001748E3" w:rsidP="002341B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8E3" w:rsidRPr="008152AD" w:rsidRDefault="001748E3" w:rsidP="002341B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8E3" w:rsidRDefault="001748E3" w:rsidP="002341B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09.03.</w:t>
            </w:r>
          </w:p>
          <w:p w:rsidR="001748E3" w:rsidRPr="008152AD" w:rsidRDefault="001748E3" w:rsidP="002341B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8E3" w:rsidRPr="008152AD" w:rsidRDefault="001748E3" w:rsidP="002341B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 xml:space="preserve">Устный </w:t>
            </w:r>
            <w:r w:rsidRPr="008152A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опрос; </w:t>
            </w:r>
            <w:r w:rsidRPr="008152AD">
              <w:rPr>
                <w:rFonts w:ascii="Times New Roman" w:hAnsi="Times New Roman" w:cs="Times New Roman"/>
                <w:sz w:val="24"/>
                <w:szCs w:val="24"/>
              </w:rPr>
              <w:br/>
              <w:t>Практическая работа;</w:t>
            </w:r>
          </w:p>
        </w:tc>
      </w:tr>
      <w:tr w:rsidR="001748E3" w:rsidRPr="008152AD" w:rsidTr="00B012F5">
        <w:trPr>
          <w:trHeight w:hRule="exact" w:val="114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8E3" w:rsidRPr="008152AD" w:rsidRDefault="001748E3" w:rsidP="00BE3B8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8E3" w:rsidRPr="008152AD" w:rsidRDefault="001748E3" w:rsidP="00BE3B8B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Литосфера — твёрдая  </w:t>
            </w: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оболочка Земли. Методы изучения земных глубин.</w:t>
            </w:r>
          </w:p>
          <w:p w:rsidR="001748E3" w:rsidRPr="008152AD" w:rsidRDefault="001748E3" w:rsidP="00BE3B8B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Внутреннее строение Земли: ядро, мантия, земная кора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8E3" w:rsidRPr="008152AD" w:rsidRDefault="001748E3" w:rsidP="00BE3B8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8E3" w:rsidRPr="008152AD" w:rsidRDefault="001748E3" w:rsidP="00BE3B8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8E3" w:rsidRPr="008152AD" w:rsidRDefault="001748E3" w:rsidP="00BE3B8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8E3" w:rsidRDefault="001748E3" w:rsidP="00BE3B8B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16.03.</w:t>
            </w:r>
          </w:p>
          <w:p w:rsidR="001748E3" w:rsidRPr="008152AD" w:rsidRDefault="001748E3" w:rsidP="00BE3B8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8E3" w:rsidRPr="008152AD" w:rsidRDefault="001748E3" w:rsidP="00BE3B8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</w:tc>
      </w:tr>
      <w:tr w:rsidR="001748E3" w:rsidRPr="008152AD" w:rsidTr="00B012F5">
        <w:trPr>
          <w:trHeight w:hRule="exact" w:val="141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8E3" w:rsidRPr="008152AD" w:rsidRDefault="001748E3" w:rsidP="00BE3B8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8E3" w:rsidRPr="008152AD" w:rsidRDefault="001748E3" w:rsidP="00BE3B8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Строение земной коры: </w:t>
            </w: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материковая и океаническая кора. Вещества земной коры: минералы и горные породы. </w:t>
            </w:r>
            <w:proofErr w:type="spellStart"/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  <w:proofErr w:type="spellEnd"/>
            <w:r w:rsidRPr="008152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горных</w:t>
            </w:r>
            <w:proofErr w:type="spellEnd"/>
            <w:r w:rsidRPr="008152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пород</w:t>
            </w:r>
            <w:proofErr w:type="spellEnd"/>
            <w:r w:rsidRPr="008152A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Магматические</w:t>
            </w:r>
            <w:proofErr w:type="spellEnd"/>
            <w:r w:rsidRPr="008152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осад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очные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метаморфические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породы</w:t>
            </w:r>
            <w:proofErr w:type="spellEnd"/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8E3" w:rsidRPr="008152AD" w:rsidRDefault="001748E3" w:rsidP="00BE3B8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8E3" w:rsidRPr="008152AD" w:rsidRDefault="001748E3" w:rsidP="00BE3B8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8E3" w:rsidRPr="008152AD" w:rsidRDefault="001748E3" w:rsidP="00BE3B8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8E3" w:rsidRDefault="001748E3" w:rsidP="00BE3B8B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23.03.</w:t>
            </w:r>
          </w:p>
          <w:p w:rsidR="001748E3" w:rsidRPr="008152AD" w:rsidRDefault="001748E3" w:rsidP="00BE3B8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8E3" w:rsidRPr="008152AD" w:rsidRDefault="001748E3" w:rsidP="00BE3B8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</w:tc>
      </w:tr>
      <w:tr w:rsidR="001748E3" w:rsidRPr="008152AD" w:rsidTr="00B012F5">
        <w:trPr>
          <w:trHeight w:hRule="exact" w:val="83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8E3" w:rsidRPr="008152AD" w:rsidRDefault="001748E3" w:rsidP="003A0ED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8E3" w:rsidRPr="008152AD" w:rsidRDefault="001748E3" w:rsidP="003A0ED6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Проявления внут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ренних и внешних процессов  </w:t>
            </w: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образования рельефа.</w:t>
            </w:r>
          </w:p>
          <w:p w:rsidR="001748E3" w:rsidRPr="008152AD" w:rsidRDefault="001748E3" w:rsidP="003A0ED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proofErr w:type="spellEnd"/>
            <w:r w:rsidRPr="008152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литосферных</w:t>
            </w:r>
            <w:proofErr w:type="spellEnd"/>
            <w:r w:rsidRPr="008152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плит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8E3" w:rsidRPr="008152AD" w:rsidRDefault="001748E3" w:rsidP="003A0ED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8E3" w:rsidRPr="008152AD" w:rsidRDefault="001748E3" w:rsidP="003A0ED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8E3" w:rsidRPr="008152AD" w:rsidRDefault="001748E3" w:rsidP="003A0ED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8E3" w:rsidRDefault="001748E3" w:rsidP="003A0ED6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13.04.</w:t>
            </w:r>
          </w:p>
          <w:p w:rsidR="001748E3" w:rsidRPr="008152AD" w:rsidRDefault="001748E3" w:rsidP="003A0ED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8E3" w:rsidRPr="008152AD" w:rsidRDefault="001748E3" w:rsidP="003A0ED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</w:tc>
      </w:tr>
    </w:tbl>
    <w:p w:rsidR="0072301C" w:rsidRPr="008152AD" w:rsidRDefault="0072301C" w:rsidP="008152AD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72301C" w:rsidRPr="008152AD" w:rsidRDefault="0072301C" w:rsidP="008152AD">
      <w:pPr>
        <w:pStyle w:val="a9"/>
        <w:rPr>
          <w:rFonts w:ascii="Times New Roman" w:hAnsi="Times New Roman" w:cs="Times New Roman"/>
          <w:sz w:val="24"/>
          <w:szCs w:val="24"/>
        </w:rPr>
        <w:sectPr w:rsidR="0072301C" w:rsidRPr="008152AD">
          <w:pgSz w:w="11900" w:h="16840"/>
          <w:pgMar w:top="284" w:right="650" w:bottom="51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2301C" w:rsidRPr="008152AD" w:rsidRDefault="0072301C" w:rsidP="008152AD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72301C" w:rsidRPr="008152AD" w:rsidRDefault="0072301C" w:rsidP="008152AD">
      <w:pPr>
        <w:pStyle w:val="a9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4457"/>
        <w:gridCol w:w="850"/>
        <w:gridCol w:w="1134"/>
        <w:gridCol w:w="1276"/>
        <w:gridCol w:w="757"/>
        <w:gridCol w:w="1574"/>
      </w:tblGrid>
      <w:tr w:rsidR="001748E3" w:rsidRPr="008152AD" w:rsidTr="001748E3">
        <w:trPr>
          <w:trHeight w:hRule="exact" w:val="144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8E3" w:rsidRPr="008152AD" w:rsidRDefault="001748E3" w:rsidP="006717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8E3" w:rsidRPr="001748E3" w:rsidRDefault="001748E3" w:rsidP="00671733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Образование вулканов и причины землетрясений. Шкалы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измерения силы и интенсивности  </w:t>
            </w: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землетрясений. </w:t>
            </w:r>
            <w:r w:rsidRPr="001748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Изучение вулканов и землетрясений.</w:t>
            </w:r>
          </w:p>
          <w:p w:rsidR="001748E3" w:rsidRPr="001748E3" w:rsidRDefault="001748E3" w:rsidP="00671733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8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Профессии сейсмолог и вулканолог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8E3" w:rsidRPr="008152AD" w:rsidRDefault="001748E3" w:rsidP="006717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8E3" w:rsidRPr="008152AD" w:rsidRDefault="001748E3" w:rsidP="006717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8E3" w:rsidRPr="008152AD" w:rsidRDefault="001748E3" w:rsidP="006717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8E3" w:rsidRDefault="001748E3" w:rsidP="00671733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20.04.</w:t>
            </w:r>
          </w:p>
          <w:p w:rsidR="001748E3" w:rsidRPr="008152AD" w:rsidRDefault="001748E3" w:rsidP="006717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8E3" w:rsidRPr="008152AD" w:rsidRDefault="001748E3" w:rsidP="006717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</w:tc>
      </w:tr>
      <w:tr w:rsidR="001748E3" w:rsidRPr="008152AD" w:rsidTr="001748E3">
        <w:trPr>
          <w:trHeight w:hRule="exact" w:val="199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8E3" w:rsidRPr="008152AD" w:rsidRDefault="001748E3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8E3" w:rsidRPr="008152AD" w:rsidRDefault="001748E3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Разрушение и изменение </w:t>
            </w: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горных пород и минералов под действием внешни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 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внутренних процессов. Виды </w:t>
            </w: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выветривания.</w:t>
            </w:r>
          </w:p>
          <w:p w:rsidR="001748E3" w:rsidRPr="008152AD" w:rsidRDefault="001748E3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Формирование рельефа  земной поверхности как  </w:t>
            </w: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результат действия </w:t>
            </w: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внутренних и внешних сил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8E3" w:rsidRPr="008152AD" w:rsidRDefault="001748E3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8E3" w:rsidRPr="008152AD" w:rsidRDefault="001748E3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8E3" w:rsidRPr="008152AD" w:rsidRDefault="001748E3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8E3" w:rsidRDefault="001748E3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27.04.</w:t>
            </w:r>
          </w:p>
          <w:p w:rsidR="001748E3" w:rsidRPr="008152AD" w:rsidRDefault="001748E3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8E3" w:rsidRPr="008152AD" w:rsidRDefault="001748E3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</w:tc>
      </w:tr>
      <w:tr w:rsidR="001748E3" w:rsidRPr="008152AD" w:rsidTr="001748E3">
        <w:trPr>
          <w:trHeight w:hRule="exact" w:val="31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8E3" w:rsidRPr="008152AD" w:rsidRDefault="001748E3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8E3" w:rsidRPr="008152AD" w:rsidRDefault="001748E3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Рельеф земной поверхности и методы его изучения.</w:t>
            </w:r>
          </w:p>
          <w:p w:rsidR="001748E3" w:rsidRPr="008152AD" w:rsidRDefault="001748E3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Планетарные формы рельефа — материки и впадины океанов. Формы  рельефа суши: горы и </w:t>
            </w: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равнины. Различие гор по </w:t>
            </w: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высоте, высочайшие горные системы мира. Разнооб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разие равнин по высоте. Формы равнинного рельефа, крупнейшие по площади </w:t>
            </w: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равнины мира. Практи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ческая работа  Описание горной системы или равнины по </w:t>
            </w: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физической карте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8E3" w:rsidRPr="008152AD" w:rsidRDefault="001748E3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8E3" w:rsidRPr="008152AD" w:rsidRDefault="001748E3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8E3" w:rsidRPr="008152AD" w:rsidRDefault="001748E3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8E3" w:rsidRDefault="001748E3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04.05.</w:t>
            </w:r>
          </w:p>
          <w:p w:rsidR="001748E3" w:rsidRPr="008152AD" w:rsidRDefault="001748E3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8E3" w:rsidRPr="008152AD" w:rsidRDefault="001748E3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 xml:space="preserve">Устный </w:t>
            </w:r>
            <w:r w:rsidRPr="008152A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опрос; </w:t>
            </w:r>
            <w:r w:rsidRPr="008152AD">
              <w:rPr>
                <w:rFonts w:ascii="Times New Roman" w:hAnsi="Times New Roman" w:cs="Times New Roman"/>
                <w:sz w:val="24"/>
                <w:szCs w:val="24"/>
              </w:rPr>
              <w:br/>
              <w:t>Практическая работа;</w:t>
            </w:r>
          </w:p>
        </w:tc>
      </w:tr>
      <w:tr w:rsidR="001748E3" w:rsidRPr="008152AD" w:rsidTr="001748E3">
        <w:trPr>
          <w:trHeight w:hRule="exact" w:val="169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8E3" w:rsidRPr="008152AD" w:rsidRDefault="001748E3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8E3" w:rsidRPr="008152AD" w:rsidRDefault="001748E3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 и литосфера.</w:t>
            </w:r>
          </w:p>
          <w:p w:rsidR="001748E3" w:rsidRPr="008152AD" w:rsidRDefault="001748E3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Условия жизни человека в горах и на равнинах.</w:t>
            </w:r>
          </w:p>
          <w:p w:rsidR="001748E3" w:rsidRPr="008152AD" w:rsidRDefault="001748E3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Деятельность человека, преобразующая земную </w:t>
            </w: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поверхность, и связанные с ней экологические проблемы.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8E3" w:rsidRPr="008152AD" w:rsidRDefault="001748E3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8E3" w:rsidRPr="008152AD" w:rsidRDefault="001748E3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8E3" w:rsidRPr="008152AD" w:rsidRDefault="001748E3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8E3" w:rsidRDefault="001748E3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11.05.</w:t>
            </w:r>
          </w:p>
          <w:p w:rsidR="001748E3" w:rsidRPr="008152AD" w:rsidRDefault="001748E3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8E3" w:rsidRPr="008152AD" w:rsidRDefault="001748E3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</w:tc>
      </w:tr>
      <w:tr w:rsidR="0072301C" w:rsidRPr="008152AD" w:rsidTr="001748E3">
        <w:trPr>
          <w:trHeight w:hRule="exact" w:val="142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Рельеф дна Мирового </w:t>
            </w:r>
            <w:r w:rsidR="001748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океана. Части подводных окраин </w:t>
            </w: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материков. Срединно-</w:t>
            </w: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океанические хребты.</w:t>
            </w:r>
          </w:p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Острова, их типы по </w:t>
            </w: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происхождению. </w:t>
            </w:r>
            <w:proofErr w:type="spellStart"/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Ложе</w:t>
            </w:r>
            <w:proofErr w:type="spellEnd"/>
            <w:r w:rsidRPr="008152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Океана</w:t>
            </w:r>
            <w:proofErr w:type="spellEnd"/>
            <w:r w:rsidRPr="008152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proofErr w:type="spellEnd"/>
            <w:r w:rsidRPr="008152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рельеф</w:t>
            </w:r>
            <w:proofErr w:type="spellEnd"/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18.05.</w:t>
            </w:r>
          </w:p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</w:tc>
      </w:tr>
      <w:tr w:rsidR="0072301C" w:rsidRPr="008152AD" w:rsidTr="001748E3">
        <w:trPr>
          <w:trHeight w:hRule="exact" w:val="2263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1748E3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Сезонные изменения </w:t>
            </w:r>
            <w:r w:rsidR="008C696D"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продолжительности </w:t>
            </w:r>
            <w:r w:rsidR="008C696D"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светового дня 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высоты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Солнца над горизонтом, температуры воздуха, </w:t>
            </w:r>
            <w:r w:rsidR="008C696D"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поверхностных вод, </w:t>
            </w:r>
            <w:r w:rsidR="008C696D"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растительного и животного мира. Практическая работа Анализ результат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ов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фенологических наблюдений </w:t>
            </w:r>
            <w:proofErr w:type="spellStart"/>
            <w:r w:rsidR="008C696D"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наблюдений</w:t>
            </w:r>
            <w:proofErr w:type="spellEnd"/>
            <w:r w:rsidR="008C696D"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 погодой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25.05.</w:t>
            </w:r>
          </w:p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 xml:space="preserve">Устный </w:t>
            </w:r>
            <w:r w:rsidRPr="008152A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опрос; </w:t>
            </w:r>
            <w:r w:rsidRPr="008152AD">
              <w:rPr>
                <w:rFonts w:ascii="Times New Roman" w:hAnsi="Times New Roman" w:cs="Times New Roman"/>
                <w:sz w:val="24"/>
                <w:szCs w:val="24"/>
              </w:rPr>
              <w:br/>
              <w:t>Практическая работа;</w:t>
            </w:r>
          </w:p>
        </w:tc>
      </w:tr>
      <w:tr w:rsidR="0072301C" w:rsidRPr="008152AD" w:rsidTr="008152AD">
        <w:trPr>
          <w:trHeight w:hRule="exact" w:val="808"/>
        </w:trPr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8C696D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301C" w:rsidRPr="008152AD" w:rsidRDefault="0072301C" w:rsidP="008152A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301C" w:rsidRPr="008152AD" w:rsidRDefault="0072301C" w:rsidP="008152AD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72301C" w:rsidRDefault="0072301C">
      <w:pPr>
        <w:sectPr w:rsidR="0072301C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2301C" w:rsidRDefault="0072301C">
      <w:pPr>
        <w:autoSpaceDE w:val="0"/>
        <w:autoSpaceDN w:val="0"/>
        <w:spacing w:after="78" w:line="220" w:lineRule="exact"/>
      </w:pPr>
    </w:p>
    <w:p w:rsidR="0072301C" w:rsidRDefault="008C696D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72301C" w:rsidRPr="008C696D" w:rsidRDefault="008C696D">
      <w:pPr>
        <w:autoSpaceDE w:val="0"/>
        <w:autoSpaceDN w:val="0"/>
        <w:spacing w:before="346" w:after="0" w:line="298" w:lineRule="auto"/>
        <w:ind w:right="144"/>
        <w:rPr>
          <w:lang w:val="ru-RU"/>
        </w:rPr>
      </w:pPr>
      <w:r w:rsidRPr="008C696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ОБЯЗАТЕЛЬНЫЕ УЧЕБНЫЕ МАТЕРИАЛЫ ДЛЯ УЧЕНИКА </w:t>
      </w:r>
      <w:r w:rsidRPr="008C696D">
        <w:rPr>
          <w:lang w:val="ru-RU"/>
        </w:rPr>
        <w:br/>
      </w:r>
      <w:r w:rsidRPr="008C696D">
        <w:rPr>
          <w:rFonts w:ascii="Times New Roman" w:eastAsia="Times New Roman" w:hAnsi="Times New Roman"/>
          <w:color w:val="000000"/>
          <w:sz w:val="24"/>
          <w:lang w:val="ru-RU"/>
        </w:rPr>
        <w:t xml:space="preserve">Максимов Н.А., Герасимова Т.П., </w:t>
      </w:r>
      <w:proofErr w:type="spellStart"/>
      <w:r w:rsidRPr="008C696D">
        <w:rPr>
          <w:rFonts w:ascii="Times New Roman" w:eastAsia="Times New Roman" w:hAnsi="Times New Roman"/>
          <w:color w:val="000000"/>
          <w:sz w:val="24"/>
          <w:lang w:val="ru-RU"/>
        </w:rPr>
        <w:t>Неклюкова</w:t>
      </w:r>
      <w:proofErr w:type="spellEnd"/>
      <w:r w:rsidRPr="008C696D">
        <w:rPr>
          <w:rFonts w:ascii="Times New Roman" w:eastAsia="Times New Roman" w:hAnsi="Times New Roman"/>
          <w:color w:val="000000"/>
          <w:sz w:val="24"/>
          <w:lang w:val="ru-RU"/>
        </w:rPr>
        <w:t xml:space="preserve"> Н.П., Барабанов В.В. География, 5 класс/ Акционерное общество «Издательство «Просвещение»; </w:t>
      </w:r>
      <w:r w:rsidRPr="008C696D">
        <w:rPr>
          <w:lang w:val="ru-RU"/>
        </w:rPr>
        <w:br/>
      </w:r>
      <w:r w:rsidRPr="008C696D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72301C" w:rsidRPr="008C696D" w:rsidRDefault="008C696D">
      <w:pPr>
        <w:autoSpaceDE w:val="0"/>
        <w:autoSpaceDN w:val="0"/>
        <w:spacing w:before="262" w:after="0" w:line="302" w:lineRule="auto"/>
        <w:ind w:right="3456"/>
        <w:rPr>
          <w:lang w:val="ru-RU"/>
        </w:rPr>
      </w:pPr>
      <w:r w:rsidRPr="008C696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МЕТОДИЧЕСКИЕ МАТЕРИАЛЫ ДЛЯ УЧИТЕЛЯ </w:t>
      </w:r>
      <w:r w:rsidRPr="008C696D">
        <w:rPr>
          <w:lang w:val="ru-RU"/>
        </w:rPr>
        <w:br/>
      </w:r>
      <w:r w:rsidRPr="008C696D">
        <w:rPr>
          <w:rFonts w:ascii="Times New Roman" w:eastAsia="Times New Roman" w:hAnsi="Times New Roman"/>
          <w:color w:val="000000"/>
          <w:sz w:val="24"/>
          <w:lang w:val="ru-RU"/>
        </w:rPr>
        <w:t>Поурочные разработки уроков, учебник, атлас, электронные ресурсы</w:t>
      </w:r>
    </w:p>
    <w:p w:rsidR="0072301C" w:rsidRDefault="008C696D">
      <w:pPr>
        <w:autoSpaceDE w:val="0"/>
        <w:autoSpaceDN w:val="0"/>
        <w:spacing w:before="264"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8C696D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72301C" w:rsidRDefault="0072301C">
      <w:pPr>
        <w:rPr>
          <w:lang w:val="ru-RU"/>
        </w:rPr>
      </w:pPr>
    </w:p>
    <w:p w:rsidR="001748E3" w:rsidRDefault="001748E3" w:rsidP="001748E3">
      <w:pPr>
        <w:autoSpaceDE w:val="0"/>
        <w:autoSpaceDN w:val="0"/>
        <w:spacing w:after="0" w:line="408" w:lineRule="auto"/>
        <w:ind w:right="432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8C696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МАТЕРИАЛЬНО-ТЕХНИЧЕСКОЕ ОБЕСПЕЧЕНИЕ ОБРАЗОВАТЕЛЬНОГО ПРОЦЕССА УЧЕБНОЕ ОБОРУДОВАНИЕ </w:t>
      </w:r>
      <w:r w:rsidRPr="008C696D">
        <w:rPr>
          <w:lang w:val="ru-RU"/>
        </w:rPr>
        <w:br/>
      </w:r>
      <w:r w:rsidRPr="008C696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ДЛЯ ПРОВЕДЕНИЯ ЛАБОРАТОРНЫХ И ПРАКТИЧЕСКИХ РАБОТ</w:t>
      </w:r>
    </w:p>
    <w:sectPr w:rsidR="001748E3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21B6C"/>
    <w:rsid w:val="0015074B"/>
    <w:rsid w:val="001748E3"/>
    <w:rsid w:val="001B5791"/>
    <w:rsid w:val="0029639D"/>
    <w:rsid w:val="00326F90"/>
    <w:rsid w:val="00336B64"/>
    <w:rsid w:val="003E2FCD"/>
    <w:rsid w:val="0072301C"/>
    <w:rsid w:val="008152AD"/>
    <w:rsid w:val="008A0FC6"/>
    <w:rsid w:val="008C696D"/>
    <w:rsid w:val="00AA1D8D"/>
    <w:rsid w:val="00B012F5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121B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121B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121B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121B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CBAE8FE-BB48-42A1-897E-8FFF3C307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5822</Words>
  <Characters>33191</Characters>
  <Application>Microsoft Office Word</Application>
  <DocSecurity>0</DocSecurity>
  <Lines>276</Lines>
  <Paragraphs>77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38936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Минзифа</cp:lastModifiedBy>
  <cp:revision>8</cp:revision>
  <dcterms:created xsi:type="dcterms:W3CDTF">2013-12-23T23:15:00Z</dcterms:created>
  <dcterms:modified xsi:type="dcterms:W3CDTF">2023-01-17T05:22:00Z</dcterms:modified>
  <cp:category/>
</cp:coreProperties>
</file>